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2CEBC" w14:textId="3F15211A" w:rsidR="00B2548D" w:rsidRPr="005C02A1" w:rsidRDefault="00B2548D" w:rsidP="005C02A1">
      <w:pPr>
        <w:spacing w:after="0"/>
        <w:contextualSpacing/>
        <w:rPr>
          <w:rFonts w:eastAsia="Arial Unicode MS" w:cstheme="minorHAnsi"/>
          <w:b/>
          <w:i/>
          <w:sz w:val="20"/>
          <w:szCs w:val="20"/>
          <w:u w:val="single"/>
        </w:rPr>
      </w:pPr>
    </w:p>
    <w:p w14:paraId="41E75205" w14:textId="498DEEE6" w:rsidR="00544560" w:rsidRPr="005C02A1" w:rsidRDefault="00C45A75" w:rsidP="005C02A1">
      <w:pPr>
        <w:spacing w:after="0"/>
        <w:contextualSpacing/>
        <w:jc w:val="center"/>
        <w:rPr>
          <w:rFonts w:cstheme="minorHAnsi"/>
          <w:i/>
          <w:sz w:val="24"/>
          <w:szCs w:val="24"/>
        </w:rPr>
      </w:pPr>
      <w:r w:rsidRPr="005C02A1">
        <w:rPr>
          <w:rFonts w:eastAsia="Arial Unicode MS" w:cstheme="minorHAnsi"/>
          <w:b/>
          <w:i/>
          <w:sz w:val="24"/>
          <w:szCs w:val="24"/>
          <w:u w:val="single"/>
        </w:rPr>
        <w:t>część ofertowa</w:t>
      </w:r>
    </w:p>
    <w:p w14:paraId="62425352" w14:textId="77777777" w:rsidR="00544560" w:rsidRPr="005C02A1" w:rsidRDefault="00544560" w:rsidP="005C02A1">
      <w:pPr>
        <w:pBdr>
          <w:top w:val="single" w:sz="4" w:space="7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4374"/>
        </w:tabs>
        <w:spacing w:after="0"/>
        <w:jc w:val="center"/>
        <w:rPr>
          <w:rFonts w:cstheme="minorHAnsi"/>
          <w:sz w:val="24"/>
          <w:szCs w:val="24"/>
        </w:rPr>
      </w:pPr>
      <w:r w:rsidRPr="005C02A1">
        <w:rPr>
          <w:rFonts w:cstheme="minorHAnsi"/>
          <w:b/>
          <w:sz w:val="24"/>
          <w:szCs w:val="24"/>
        </w:rPr>
        <w:t>OFERTA</w:t>
      </w:r>
    </w:p>
    <w:p w14:paraId="258351E6" w14:textId="77777777" w:rsidR="00544560" w:rsidRPr="005C02A1" w:rsidRDefault="00544560" w:rsidP="005C02A1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39E9A79E" w14:textId="77777777" w:rsidR="00544560" w:rsidRPr="005C02A1" w:rsidRDefault="00544560" w:rsidP="005C02A1">
      <w:pPr>
        <w:spacing w:after="0"/>
        <w:jc w:val="both"/>
        <w:rPr>
          <w:rFonts w:cstheme="minorHAnsi"/>
          <w:bCs/>
          <w:sz w:val="20"/>
          <w:szCs w:val="20"/>
        </w:rPr>
      </w:pPr>
      <w:r w:rsidRPr="005C02A1">
        <w:rPr>
          <w:rFonts w:cstheme="minorHAnsi"/>
          <w:bCs/>
          <w:sz w:val="20"/>
          <w:szCs w:val="20"/>
        </w:rPr>
        <w:t>……………………………………………………</w:t>
      </w:r>
    </w:p>
    <w:p w14:paraId="53D021AD" w14:textId="77777777" w:rsidR="00544560" w:rsidRPr="005C02A1" w:rsidRDefault="00544560" w:rsidP="005C02A1">
      <w:pPr>
        <w:spacing w:after="0"/>
        <w:jc w:val="both"/>
        <w:rPr>
          <w:rFonts w:cstheme="minorHAnsi"/>
          <w:bCs/>
          <w:sz w:val="20"/>
          <w:szCs w:val="20"/>
        </w:rPr>
      </w:pPr>
      <w:r w:rsidRPr="005C02A1">
        <w:rPr>
          <w:rFonts w:cstheme="minorHAnsi"/>
          <w:bCs/>
          <w:sz w:val="20"/>
          <w:szCs w:val="20"/>
        </w:rPr>
        <w:t>……………………………………………………</w:t>
      </w:r>
    </w:p>
    <w:p w14:paraId="72A8DC69" w14:textId="192573D3" w:rsidR="00544560" w:rsidRDefault="00544560" w:rsidP="005C02A1">
      <w:pPr>
        <w:spacing w:after="0"/>
        <w:jc w:val="both"/>
        <w:rPr>
          <w:rFonts w:cstheme="minorHAnsi"/>
          <w:bCs/>
          <w:sz w:val="20"/>
          <w:szCs w:val="20"/>
        </w:rPr>
      </w:pPr>
      <w:r w:rsidRPr="005C02A1">
        <w:rPr>
          <w:rFonts w:cstheme="minorHAnsi"/>
          <w:bCs/>
          <w:sz w:val="20"/>
          <w:szCs w:val="20"/>
        </w:rPr>
        <w:t>……………………………………………………</w:t>
      </w:r>
    </w:p>
    <w:p w14:paraId="4CD91B3A" w14:textId="7D542BDB" w:rsidR="003723C6" w:rsidRPr="005C02A1" w:rsidRDefault="003723C6" w:rsidP="005C02A1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bCs/>
          <w:sz w:val="20"/>
          <w:szCs w:val="20"/>
        </w:rPr>
        <w:t>……………………………………………………</w:t>
      </w:r>
    </w:p>
    <w:p w14:paraId="531C9DEE" w14:textId="77777777" w:rsidR="00544560" w:rsidRPr="005C02A1" w:rsidRDefault="00544560" w:rsidP="005C02A1">
      <w:pPr>
        <w:spacing w:after="0"/>
        <w:jc w:val="both"/>
        <w:rPr>
          <w:rFonts w:cstheme="minorHAnsi"/>
          <w:bCs/>
          <w:sz w:val="20"/>
          <w:szCs w:val="20"/>
          <w:vertAlign w:val="superscript"/>
        </w:rPr>
      </w:pPr>
      <w:r w:rsidRPr="005C02A1">
        <w:rPr>
          <w:rFonts w:cstheme="minorHAnsi"/>
          <w:bCs/>
          <w:sz w:val="20"/>
          <w:szCs w:val="20"/>
          <w:vertAlign w:val="superscript"/>
        </w:rPr>
        <w:t>Pełne dane Wykonawcy wraz z adresem lub pieczęć firmowa, nr telefonu</w:t>
      </w:r>
    </w:p>
    <w:p w14:paraId="0BE3A1FC" w14:textId="77777777" w:rsidR="00544560" w:rsidRPr="005C02A1" w:rsidRDefault="00544560" w:rsidP="005C02A1">
      <w:pPr>
        <w:spacing w:after="0"/>
        <w:jc w:val="both"/>
        <w:rPr>
          <w:rFonts w:cstheme="minorHAnsi"/>
          <w:bCs/>
          <w:sz w:val="20"/>
          <w:szCs w:val="20"/>
          <w:vertAlign w:val="superscript"/>
        </w:rPr>
      </w:pPr>
    </w:p>
    <w:p w14:paraId="36C9F0F4" w14:textId="08F7769A" w:rsidR="00544560" w:rsidRPr="005C02A1" w:rsidRDefault="00544560" w:rsidP="005C02A1">
      <w:pPr>
        <w:spacing w:after="0"/>
        <w:jc w:val="both"/>
        <w:rPr>
          <w:rFonts w:cstheme="minorHAnsi"/>
          <w:bCs/>
          <w:sz w:val="20"/>
          <w:szCs w:val="20"/>
        </w:rPr>
      </w:pPr>
      <w:r w:rsidRPr="005C02A1">
        <w:rPr>
          <w:rFonts w:cstheme="minorHAnsi"/>
          <w:b/>
          <w:bCs/>
          <w:sz w:val="20"/>
          <w:szCs w:val="20"/>
        </w:rPr>
        <w:t xml:space="preserve">Oferta </w:t>
      </w:r>
      <w:r w:rsidR="00C47108" w:rsidRPr="005C02A1">
        <w:rPr>
          <w:rFonts w:cstheme="minorHAnsi"/>
          <w:b/>
          <w:i/>
          <w:sz w:val="20"/>
          <w:szCs w:val="20"/>
        </w:rPr>
        <w:t xml:space="preserve">w postępowaniu nr RR 01/2018/POWER 2.14 </w:t>
      </w:r>
      <w:r w:rsidR="00C47108" w:rsidRPr="005C02A1">
        <w:rPr>
          <w:rFonts w:cstheme="minorHAnsi"/>
          <w:b/>
          <w:bCs/>
          <w:sz w:val="20"/>
          <w:szCs w:val="20"/>
        </w:rPr>
        <w:t xml:space="preserve">realizację dwóch filmów </w:t>
      </w:r>
      <w:proofErr w:type="spellStart"/>
      <w:r w:rsidR="00C47108" w:rsidRPr="005C02A1">
        <w:rPr>
          <w:rFonts w:cstheme="minorHAnsi"/>
          <w:b/>
          <w:bCs/>
          <w:sz w:val="20"/>
          <w:szCs w:val="20"/>
        </w:rPr>
        <w:t>zawodoznawczych</w:t>
      </w:r>
      <w:proofErr w:type="spellEnd"/>
      <w:r w:rsidR="00C47108" w:rsidRPr="005C02A1">
        <w:rPr>
          <w:rFonts w:cstheme="minorHAnsi"/>
          <w:b/>
          <w:bCs/>
          <w:sz w:val="20"/>
          <w:szCs w:val="20"/>
        </w:rPr>
        <w:t xml:space="preserve"> dla zawodów Fryzjer i Technik usług fryzjerskich </w:t>
      </w:r>
      <w:r w:rsidR="00C47108" w:rsidRPr="005C02A1">
        <w:rPr>
          <w:rFonts w:cstheme="minorHAnsi"/>
          <w:bCs/>
          <w:sz w:val="20"/>
          <w:szCs w:val="20"/>
        </w:rPr>
        <w:t xml:space="preserve">w ramach realizacji projektu </w:t>
      </w:r>
      <w:r w:rsidRPr="005C02A1">
        <w:rPr>
          <w:rFonts w:cstheme="minorHAnsi"/>
          <w:bCs/>
          <w:sz w:val="20"/>
          <w:szCs w:val="20"/>
        </w:rPr>
        <w:t>„</w:t>
      </w:r>
      <w:r w:rsidRPr="005C02A1">
        <w:rPr>
          <w:rFonts w:cstheme="minorHAnsi"/>
          <w:b/>
          <w:bCs/>
          <w:i/>
          <w:sz w:val="20"/>
          <w:szCs w:val="20"/>
        </w:rPr>
        <w:t>Przygotowanie i udostępnienie multimedialnych zasobów wspierających proces doradztwa zawodowego” nr projektu POWR.02.14.00-00-1002/18</w:t>
      </w:r>
      <w:r w:rsidRPr="005C02A1">
        <w:rPr>
          <w:rFonts w:cstheme="minorHAnsi"/>
          <w:bCs/>
          <w:sz w:val="20"/>
          <w:szCs w:val="20"/>
        </w:rPr>
        <w:t xml:space="preserve"> współfinansowanego przez Unię Europejską ze środków Europejskiego Funduszu Społecznego, w ramach Programu Operacyjnego Wiedza Edukacja Rozwój, </w:t>
      </w:r>
      <w:r w:rsidRPr="005C02A1">
        <w:rPr>
          <w:rFonts w:cstheme="minorHAnsi"/>
          <w:bCs/>
          <w:i/>
          <w:sz w:val="20"/>
          <w:szCs w:val="20"/>
        </w:rPr>
        <w:t>Oś priorytetowa II Efektywne polityki publiczne dla rynku pracy, gospodarki i edukacji, Działanie 2.14 Rozwój narzędzi dla uczenia się przez całe życie</w:t>
      </w:r>
      <w:r w:rsidRPr="005C02A1">
        <w:rPr>
          <w:rFonts w:cstheme="minorHAnsi"/>
          <w:bCs/>
          <w:sz w:val="20"/>
          <w:szCs w:val="20"/>
        </w:rPr>
        <w:t>.</w:t>
      </w:r>
    </w:p>
    <w:p w14:paraId="5CDFE02B" w14:textId="094C8BF0" w:rsidR="004972C8" w:rsidRPr="005C02A1" w:rsidRDefault="004972C8" w:rsidP="005C02A1">
      <w:pPr>
        <w:spacing w:after="0"/>
        <w:jc w:val="both"/>
        <w:rPr>
          <w:rFonts w:cstheme="minorHAnsi"/>
          <w:sz w:val="20"/>
          <w:szCs w:val="20"/>
        </w:rPr>
      </w:pPr>
    </w:p>
    <w:p w14:paraId="13A7AA30" w14:textId="612EE9D4" w:rsidR="004972C8" w:rsidRDefault="004972C8" w:rsidP="005C02A1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cstheme="minorHAnsi"/>
          <w:b/>
          <w:bCs/>
          <w:sz w:val="20"/>
          <w:szCs w:val="20"/>
        </w:rPr>
      </w:pPr>
      <w:r w:rsidRPr="005C02A1">
        <w:rPr>
          <w:rFonts w:cstheme="minorHAnsi"/>
          <w:b/>
          <w:bCs/>
          <w:sz w:val="20"/>
          <w:szCs w:val="20"/>
        </w:rPr>
        <w:t>Proponowana cena brutto za opracowanie scenariuszy filmów (za całość):</w:t>
      </w:r>
    </w:p>
    <w:p w14:paraId="5FCD5024" w14:textId="77777777" w:rsidR="00D87752" w:rsidRPr="005C02A1" w:rsidRDefault="00D87752" w:rsidP="00D87752">
      <w:pPr>
        <w:pStyle w:val="Akapitzlist"/>
        <w:suppressAutoHyphens/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2238C1BD" w14:textId="5C95A77D" w:rsidR="004972C8" w:rsidRPr="005C02A1" w:rsidRDefault="004972C8" w:rsidP="005C02A1">
      <w:pPr>
        <w:spacing w:after="0"/>
        <w:ind w:left="360"/>
        <w:jc w:val="both"/>
        <w:rPr>
          <w:rFonts w:cstheme="minorHAnsi"/>
          <w:b/>
          <w:bCs/>
          <w:sz w:val="20"/>
          <w:szCs w:val="20"/>
        </w:rPr>
      </w:pPr>
      <w:r w:rsidRPr="005C02A1">
        <w:rPr>
          <w:rFonts w:cstheme="minorHAnsi"/>
          <w:b/>
          <w:bCs/>
          <w:sz w:val="20"/>
          <w:szCs w:val="20"/>
        </w:rPr>
        <w:t>……………</w:t>
      </w:r>
      <w:r w:rsidR="003723C6">
        <w:rPr>
          <w:rFonts w:cstheme="minorHAnsi"/>
          <w:b/>
          <w:bCs/>
          <w:sz w:val="20"/>
          <w:szCs w:val="20"/>
        </w:rPr>
        <w:t>….</w:t>
      </w:r>
      <w:r w:rsidRPr="005C02A1">
        <w:rPr>
          <w:rFonts w:cstheme="minorHAnsi"/>
          <w:b/>
          <w:bCs/>
          <w:sz w:val="20"/>
          <w:szCs w:val="20"/>
        </w:rPr>
        <w:t>…………… zł (słownie: …………………………………………………</w:t>
      </w:r>
      <w:r w:rsidR="003723C6">
        <w:rPr>
          <w:rFonts w:cstheme="minorHAnsi"/>
          <w:b/>
          <w:bCs/>
          <w:sz w:val="20"/>
          <w:szCs w:val="20"/>
        </w:rPr>
        <w:t>…………………………………………………….</w:t>
      </w:r>
      <w:r w:rsidRPr="005C02A1">
        <w:rPr>
          <w:rFonts w:cstheme="minorHAnsi"/>
          <w:b/>
          <w:bCs/>
          <w:sz w:val="20"/>
          <w:szCs w:val="20"/>
        </w:rPr>
        <w:t>…… złotych).</w:t>
      </w:r>
    </w:p>
    <w:p w14:paraId="766D4261" w14:textId="77777777" w:rsidR="004972C8" w:rsidRPr="005C02A1" w:rsidRDefault="004972C8" w:rsidP="005C02A1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58987175" w14:textId="62886505" w:rsidR="004972C8" w:rsidRDefault="004972C8" w:rsidP="005C02A1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cstheme="minorHAnsi"/>
          <w:b/>
          <w:bCs/>
          <w:sz w:val="20"/>
          <w:szCs w:val="20"/>
        </w:rPr>
      </w:pPr>
      <w:r w:rsidRPr="005C02A1">
        <w:rPr>
          <w:rFonts w:cstheme="minorHAnsi"/>
          <w:b/>
          <w:bCs/>
          <w:sz w:val="20"/>
          <w:szCs w:val="20"/>
        </w:rPr>
        <w:t xml:space="preserve">Proponowana cena brutto za </w:t>
      </w:r>
      <w:bookmarkStart w:id="0" w:name="_Hlk526846600"/>
      <w:r w:rsidRPr="005C02A1">
        <w:rPr>
          <w:rFonts w:cstheme="minorHAnsi"/>
          <w:b/>
          <w:sz w:val="20"/>
          <w:szCs w:val="20"/>
        </w:rPr>
        <w:t>realizację filmów z aktorami i dialogami</w:t>
      </w:r>
      <w:r w:rsidRPr="005C02A1">
        <w:rPr>
          <w:rFonts w:cstheme="minorHAnsi"/>
          <w:b/>
          <w:bCs/>
          <w:sz w:val="20"/>
          <w:szCs w:val="20"/>
        </w:rPr>
        <w:t xml:space="preserve"> </w:t>
      </w:r>
      <w:bookmarkEnd w:id="0"/>
      <w:r w:rsidRPr="005C02A1">
        <w:rPr>
          <w:rFonts w:cstheme="minorHAnsi"/>
          <w:b/>
          <w:bCs/>
          <w:sz w:val="20"/>
          <w:szCs w:val="20"/>
        </w:rPr>
        <w:t>(za całość):</w:t>
      </w:r>
    </w:p>
    <w:p w14:paraId="259858E5" w14:textId="77777777" w:rsidR="00D87752" w:rsidRPr="005C02A1" w:rsidRDefault="00D87752" w:rsidP="00D87752">
      <w:pPr>
        <w:pStyle w:val="Akapitzlist"/>
        <w:suppressAutoHyphens/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117D658F" w14:textId="54E7860C" w:rsidR="004972C8" w:rsidRDefault="004972C8" w:rsidP="005C02A1">
      <w:pPr>
        <w:spacing w:after="0"/>
        <w:ind w:firstLine="360"/>
        <w:jc w:val="both"/>
        <w:rPr>
          <w:rFonts w:cstheme="minorHAnsi"/>
          <w:b/>
          <w:bCs/>
          <w:sz w:val="20"/>
          <w:szCs w:val="20"/>
        </w:rPr>
      </w:pPr>
      <w:r w:rsidRPr="005C02A1">
        <w:rPr>
          <w:rFonts w:cstheme="minorHAnsi"/>
          <w:b/>
          <w:bCs/>
          <w:sz w:val="20"/>
          <w:szCs w:val="20"/>
        </w:rPr>
        <w:t>………………</w:t>
      </w:r>
      <w:r w:rsidR="003723C6">
        <w:rPr>
          <w:rFonts w:cstheme="minorHAnsi"/>
          <w:b/>
          <w:bCs/>
          <w:sz w:val="20"/>
          <w:szCs w:val="20"/>
        </w:rPr>
        <w:t>….</w:t>
      </w:r>
      <w:r w:rsidRPr="005C02A1">
        <w:rPr>
          <w:rFonts w:cstheme="minorHAnsi"/>
          <w:b/>
          <w:bCs/>
          <w:sz w:val="20"/>
          <w:szCs w:val="20"/>
        </w:rPr>
        <w:t>………… zł (słownie: ………………………………</w:t>
      </w:r>
      <w:r w:rsidR="003723C6">
        <w:rPr>
          <w:rFonts w:cstheme="minorHAnsi"/>
          <w:b/>
          <w:bCs/>
          <w:sz w:val="20"/>
          <w:szCs w:val="20"/>
        </w:rPr>
        <w:t>……………………………………………………</w:t>
      </w:r>
      <w:r w:rsidRPr="005C02A1">
        <w:rPr>
          <w:rFonts w:cstheme="minorHAnsi"/>
          <w:b/>
          <w:bCs/>
          <w:sz w:val="20"/>
          <w:szCs w:val="20"/>
        </w:rPr>
        <w:t>……………………… złotych).</w:t>
      </w:r>
    </w:p>
    <w:p w14:paraId="4DC64C3F" w14:textId="77777777" w:rsidR="002C7E00" w:rsidRPr="005C02A1" w:rsidRDefault="002C7E00" w:rsidP="005C02A1">
      <w:pPr>
        <w:spacing w:after="0"/>
        <w:ind w:firstLine="360"/>
        <w:jc w:val="both"/>
        <w:rPr>
          <w:rFonts w:cstheme="minorHAnsi"/>
          <w:b/>
          <w:bCs/>
          <w:sz w:val="20"/>
          <w:szCs w:val="20"/>
        </w:rPr>
      </w:pPr>
    </w:p>
    <w:p w14:paraId="30B64E2F" w14:textId="60970821" w:rsidR="004972C8" w:rsidRDefault="004972C8" w:rsidP="005C02A1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  <w:b/>
          <w:bCs/>
          <w:sz w:val="20"/>
          <w:szCs w:val="20"/>
        </w:rPr>
      </w:pPr>
      <w:r w:rsidRPr="005C02A1">
        <w:rPr>
          <w:rFonts w:cstheme="minorHAnsi"/>
          <w:b/>
          <w:bCs/>
          <w:sz w:val="20"/>
          <w:szCs w:val="20"/>
        </w:rPr>
        <w:t xml:space="preserve">Proponowana cena brutto za </w:t>
      </w:r>
      <w:r w:rsidR="00C45A75" w:rsidRPr="005C02A1">
        <w:rPr>
          <w:rFonts w:cstheme="minorHAnsi"/>
          <w:b/>
          <w:sz w:val="20"/>
          <w:szCs w:val="20"/>
        </w:rPr>
        <w:t>opracowanie dodatkowych elementów filmów (grafiki, schematy, animacje, plansze</w:t>
      </w:r>
      <w:r w:rsidR="00C45A75" w:rsidRPr="005C02A1">
        <w:rPr>
          <w:rFonts w:cstheme="minorHAnsi"/>
          <w:b/>
          <w:i/>
          <w:sz w:val="20"/>
          <w:szCs w:val="20"/>
          <w:u w:val="single"/>
        </w:rPr>
        <w:t>)</w:t>
      </w:r>
      <w:r w:rsidR="00C45A75" w:rsidRPr="005C02A1">
        <w:rPr>
          <w:rFonts w:cstheme="minorHAnsi"/>
          <w:b/>
          <w:bCs/>
          <w:sz w:val="20"/>
          <w:szCs w:val="20"/>
        </w:rPr>
        <w:t xml:space="preserve"> </w:t>
      </w:r>
      <w:r w:rsidRPr="005C02A1">
        <w:rPr>
          <w:rFonts w:cstheme="minorHAnsi"/>
          <w:b/>
          <w:bCs/>
          <w:sz w:val="20"/>
          <w:szCs w:val="20"/>
        </w:rPr>
        <w:t>(za całość):</w:t>
      </w:r>
    </w:p>
    <w:p w14:paraId="1D1FCA02" w14:textId="77777777" w:rsidR="00D87752" w:rsidRPr="005C02A1" w:rsidRDefault="00D87752" w:rsidP="00D87752">
      <w:pPr>
        <w:pStyle w:val="Akapitzlist"/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5CE23C56" w14:textId="6B181899" w:rsidR="004972C8" w:rsidRDefault="004972C8" w:rsidP="005C02A1">
      <w:pPr>
        <w:spacing w:after="0"/>
        <w:ind w:left="360"/>
        <w:jc w:val="both"/>
        <w:rPr>
          <w:rFonts w:cstheme="minorHAnsi"/>
          <w:b/>
          <w:bCs/>
          <w:sz w:val="20"/>
          <w:szCs w:val="20"/>
        </w:rPr>
      </w:pPr>
      <w:r w:rsidRPr="005C02A1">
        <w:rPr>
          <w:rFonts w:cstheme="minorHAnsi"/>
          <w:b/>
          <w:bCs/>
          <w:sz w:val="20"/>
          <w:szCs w:val="20"/>
        </w:rPr>
        <w:t>…………………………</w:t>
      </w:r>
      <w:r w:rsidR="003723C6">
        <w:rPr>
          <w:rFonts w:cstheme="minorHAnsi"/>
          <w:b/>
          <w:bCs/>
          <w:sz w:val="20"/>
          <w:szCs w:val="20"/>
        </w:rPr>
        <w:t>….</w:t>
      </w:r>
      <w:r w:rsidRPr="005C02A1">
        <w:rPr>
          <w:rFonts w:cstheme="minorHAnsi"/>
          <w:b/>
          <w:bCs/>
          <w:sz w:val="20"/>
          <w:szCs w:val="20"/>
        </w:rPr>
        <w:t xml:space="preserve"> zł (słownie: ………………………</w:t>
      </w:r>
      <w:r w:rsidR="003723C6">
        <w:rPr>
          <w:rFonts w:cstheme="minorHAnsi"/>
          <w:b/>
          <w:bCs/>
          <w:sz w:val="20"/>
          <w:szCs w:val="20"/>
        </w:rPr>
        <w:t>…………………………………………………..</w:t>
      </w:r>
      <w:r w:rsidRPr="005C02A1">
        <w:rPr>
          <w:rFonts w:cstheme="minorHAnsi"/>
          <w:b/>
          <w:bCs/>
          <w:sz w:val="20"/>
          <w:szCs w:val="20"/>
        </w:rPr>
        <w:t>……………………………… złotych).</w:t>
      </w:r>
    </w:p>
    <w:p w14:paraId="0DB5963B" w14:textId="77777777" w:rsidR="00760682" w:rsidRPr="005C02A1" w:rsidRDefault="00760682" w:rsidP="005C02A1">
      <w:pPr>
        <w:spacing w:after="0"/>
        <w:ind w:left="360"/>
        <w:jc w:val="both"/>
        <w:rPr>
          <w:rFonts w:cstheme="minorHAnsi"/>
          <w:b/>
          <w:bCs/>
          <w:sz w:val="20"/>
          <w:szCs w:val="20"/>
        </w:rPr>
      </w:pPr>
    </w:p>
    <w:p w14:paraId="2B562863" w14:textId="67957768" w:rsidR="00C45A75" w:rsidRDefault="00C45A75" w:rsidP="005C02A1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  <w:b/>
          <w:bCs/>
          <w:sz w:val="20"/>
          <w:szCs w:val="20"/>
        </w:rPr>
      </w:pPr>
      <w:r w:rsidRPr="005C02A1">
        <w:rPr>
          <w:rFonts w:cstheme="minorHAnsi"/>
          <w:b/>
          <w:bCs/>
          <w:sz w:val="20"/>
          <w:szCs w:val="20"/>
        </w:rPr>
        <w:t xml:space="preserve">Proponowana cena brutto za </w:t>
      </w:r>
      <w:r w:rsidRPr="005C02A1">
        <w:rPr>
          <w:rFonts w:cstheme="minorHAnsi"/>
          <w:b/>
          <w:sz w:val="20"/>
          <w:szCs w:val="20"/>
        </w:rPr>
        <w:t>techniczne wykonanie nagrań audio do modułu</w:t>
      </w:r>
      <w:r w:rsidRPr="005C02A1">
        <w:rPr>
          <w:rFonts w:cstheme="minorHAnsi"/>
          <w:b/>
          <w:i/>
          <w:sz w:val="20"/>
          <w:szCs w:val="20"/>
          <w:u w:val="single"/>
        </w:rPr>
        <w:t xml:space="preserve"> </w:t>
      </w:r>
      <w:r w:rsidRPr="005C02A1">
        <w:rPr>
          <w:rFonts w:cstheme="minorHAnsi"/>
          <w:b/>
          <w:bCs/>
          <w:sz w:val="20"/>
          <w:szCs w:val="20"/>
        </w:rPr>
        <w:t>(za całość):</w:t>
      </w:r>
    </w:p>
    <w:p w14:paraId="6C12B1F6" w14:textId="77777777" w:rsidR="00D87752" w:rsidRPr="005C02A1" w:rsidRDefault="00D87752" w:rsidP="00D87752">
      <w:pPr>
        <w:pStyle w:val="Akapitzlist"/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235824ED" w14:textId="460CAA0B" w:rsidR="00C45A75" w:rsidRDefault="00C45A75" w:rsidP="005C02A1">
      <w:pPr>
        <w:spacing w:after="0"/>
        <w:ind w:left="360"/>
        <w:jc w:val="both"/>
        <w:rPr>
          <w:rFonts w:cstheme="minorHAnsi"/>
          <w:b/>
          <w:bCs/>
          <w:sz w:val="20"/>
          <w:szCs w:val="20"/>
        </w:rPr>
      </w:pPr>
      <w:r w:rsidRPr="005C02A1">
        <w:rPr>
          <w:rFonts w:cstheme="minorHAnsi"/>
          <w:b/>
          <w:bCs/>
          <w:sz w:val="20"/>
          <w:szCs w:val="20"/>
        </w:rPr>
        <w:t>……………………</w:t>
      </w:r>
      <w:r w:rsidR="003723C6">
        <w:rPr>
          <w:rFonts w:cstheme="minorHAnsi"/>
          <w:b/>
          <w:bCs/>
          <w:sz w:val="20"/>
          <w:szCs w:val="20"/>
        </w:rPr>
        <w:t>…</w:t>
      </w:r>
      <w:r w:rsidRPr="005C02A1">
        <w:rPr>
          <w:rFonts w:cstheme="minorHAnsi"/>
          <w:b/>
          <w:bCs/>
          <w:sz w:val="20"/>
          <w:szCs w:val="20"/>
        </w:rPr>
        <w:t>…… zł (słownie: …………………</w:t>
      </w:r>
      <w:r w:rsidR="003723C6">
        <w:rPr>
          <w:rFonts w:cstheme="minorHAnsi"/>
          <w:b/>
          <w:bCs/>
          <w:sz w:val="20"/>
          <w:szCs w:val="20"/>
        </w:rPr>
        <w:t>……………………………………………………</w:t>
      </w:r>
      <w:r w:rsidRPr="005C02A1">
        <w:rPr>
          <w:rFonts w:cstheme="minorHAnsi"/>
          <w:b/>
          <w:bCs/>
          <w:sz w:val="20"/>
          <w:szCs w:val="20"/>
        </w:rPr>
        <w:t>…………………………………… złotych).</w:t>
      </w:r>
    </w:p>
    <w:p w14:paraId="638490A8" w14:textId="77777777" w:rsidR="00760682" w:rsidRPr="005C02A1" w:rsidRDefault="00760682" w:rsidP="005C02A1">
      <w:pPr>
        <w:spacing w:after="0"/>
        <w:ind w:left="360"/>
        <w:jc w:val="both"/>
        <w:rPr>
          <w:rFonts w:cstheme="minorHAnsi"/>
          <w:b/>
          <w:bCs/>
          <w:sz w:val="20"/>
          <w:szCs w:val="20"/>
        </w:rPr>
      </w:pPr>
    </w:p>
    <w:p w14:paraId="107CD768" w14:textId="47F5A652" w:rsidR="00544560" w:rsidRPr="005C02A1" w:rsidRDefault="00544560" w:rsidP="005C02A1">
      <w:pPr>
        <w:spacing w:after="0"/>
        <w:jc w:val="both"/>
        <w:rPr>
          <w:rFonts w:cstheme="minorHAnsi"/>
          <w:b/>
          <w:bCs/>
          <w:sz w:val="20"/>
          <w:szCs w:val="20"/>
        </w:rPr>
      </w:pPr>
    </w:p>
    <w:p w14:paraId="62E26063" w14:textId="4F01755D" w:rsidR="00544560" w:rsidRPr="005C02A1" w:rsidRDefault="00544560" w:rsidP="005C02A1">
      <w:pPr>
        <w:spacing w:after="0"/>
        <w:jc w:val="both"/>
        <w:rPr>
          <w:rFonts w:cstheme="minorHAnsi"/>
          <w:b/>
          <w:sz w:val="20"/>
          <w:szCs w:val="20"/>
          <w:u w:val="single"/>
        </w:rPr>
      </w:pPr>
      <w:r w:rsidRPr="005C02A1">
        <w:rPr>
          <w:rFonts w:cstheme="minorHAnsi"/>
          <w:b/>
          <w:sz w:val="20"/>
          <w:szCs w:val="20"/>
          <w:u w:val="single"/>
        </w:rPr>
        <w:t>Łączna kwota brutto oferty:</w:t>
      </w:r>
      <w:r w:rsidRPr="005C02A1">
        <w:rPr>
          <w:rFonts w:cstheme="minorHAnsi"/>
          <w:b/>
          <w:bCs/>
          <w:sz w:val="20"/>
          <w:szCs w:val="20"/>
        </w:rPr>
        <w:t xml:space="preserve"> …</w:t>
      </w:r>
      <w:r w:rsidR="003723C6">
        <w:rPr>
          <w:rFonts w:cstheme="minorHAnsi"/>
          <w:b/>
          <w:bCs/>
          <w:sz w:val="20"/>
          <w:szCs w:val="20"/>
        </w:rPr>
        <w:t>……………………..</w:t>
      </w:r>
      <w:r w:rsidRPr="005C02A1">
        <w:rPr>
          <w:rFonts w:cstheme="minorHAnsi"/>
          <w:b/>
          <w:bCs/>
          <w:sz w:val="20"/>
          <w:szCs w:val="20"/>
        </w:rPr>
        <w:t>…….…… zł (słownie: ………………………</w:t>
      </w:r>
      <w:r w:rsidR="003723C6">
        <w:rPr>
          <w:rFonts w:cstheme="minorHAnsi"/>
          <w:b/>
          <w:bCs/>
          <w:sz w:val="20"/>
          <w:szCs w:val="20"/>
        </w:rPr>
        <w:t>…………………..</w:t>
      </w:r>
      <w:r w:rsidRPr="005C02A1">
        <w:rPr>
          <w:rFonts w:cstheme="minorHAnsi"/>
          <w:b/>
          <w:bCs/>
          <w:sz w:val="20"/>
          <w:szCs w:val="20"/>
        </w:rPr>
        <w:t>……………………… złotych).</w:t>
      </w:r>
    </w:p>
    <w:p w14:paraId="641F7C92" w14:textId="77777777" w:rsidR="00C45A75" w:rsidRPr="005C02A1" w:rsidRDefault="00C45A75" w:rsidP="005C02A1">
      <w:pPr>
        <w:spacing w:after="0"/>
        <w:contextualSpacing/>
        <w:jc w:val="both"/>
        <w:rPr>
          <w:rFonts w:cstheme="minorHAnsi"/>
          <w:b/>
          <w:sz w:val="20"/>
          <w:szCs w:val="20"/>
        </w:rPr>
      </w:pPr>
    </w:p>
    <w:p w14:paraId="5BB214F0" w14:textId="77777777" w:rsidR="00B2548D" w:rsidRPr="005C02A1" w:rsidRDefault="00B2548D" w:rsidP="005C02A1">
      <w:pPr>
        <w:jc w:val="both"/>
        <w:rPr>
          <w:rFonts w:cstheme="minorHAnsi"/>
          <w:b/>
          <w:sz w:val="20"/>
          <w:szCs w:val="20"/>
        </w:rPr>
      </w:pPr>
      <w:bookmarkStart w:id="1" w:name="_Hlk527455460"/>
      <w:r w:rsidRPr="005C02A1">
        <w:rPr>
          <w:rFonts w:cstheme="minorHAnsi"/>
          <w:b/>
          <w:sz w:val="20"/>
          <w:szCs w:val="20"/>
        </w:rPr>
        <w:t>Składając ofertę w imieniu Oferenta, oświadczam, że:</w:t>
      </w:r>
    </w:p>
    <w:p w14:paraId="59DA2B94" w14:textId="553F503E" w:rsidR="00B2548D" w:rsidRPr="005C02A1" w:rsidRDefault="00B2548D" w:rsidP="005C02A1">
      <w:pPr>
        <w:numPr>
          <w:ilvl w:val="0"/>
          <w:numId w:val="34"/>
        </w:numPr>
        <w:spacing w:after="0"/>
        <w:ind w:left="426" w:hanging="284"/>
        <w:contextualSpacing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>oferent zapoznał się ze wszystkimi inf</w:t>
      </w:r>
      <w:r w:rsidR="005C02A1">
        <w:rPr>
          <w:rFonts w:cstheme="minorHAnsi"/>
          <w:sz w:val="20"/>
          <w:szCs w:val="20"/>
        </w:rPr>
        <w:t xml:space="preserve">ormacjami zawartymi w Zapytaniu </w:t>
      </w:r>
      <w:r w:rsidRPr="005C02A1">
        <w:rPr>
          <w:rFonts w:cstheme="minorHAnsi"/>
          <w:sz w:val="20"/>
          <w:szCs w:val="20"/>
        </w:rPr>
        <w:t>ofertowym, i nie wnosi do niego zastrzeżeń oraz uzyskał informacje niezbędne do przygotowania oferty;</w:t>
      </w:r>
    </w:p>
    <w:p w14:paraId="21C6B84A" w14:textId="77777777" w:rsidR="00B2548D" w:rsidRPr="005C02A1" w:rsidRDefault="00B2548D" w:rsidP="005C02A1">
      <w:pPr>
        <w:numPr>
          <w:ilvl w:val="0"/>
          <w:numId w:val="34"/>
        </w:numPr>
        <w:spacing w:after="0"/>
        <w:ind w:left="426" w:hanging="284"/>
        <w:contextualSpacing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>oferowana całkowita cena brutto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umowy; w przypadku osób fizycznych, nie prowadzących działalności gospodarczej, cena ofertowa jest maksymalnym wynagrodzeniem należnym wykonawcy z tytuły realizacji umowy wraz ze wszystkimi pochodnymi wymaganymi wg. przepisów prawa (tzw. koszt całkowity);</w:t>
      </w:r>
    </w:p>
    <w:p w14:paraId="5F98BB75" w14:textId="77777777" w:rsidR="00B2548D" w:rsidRPr="005C02A1" w:rsidRDefault="00B2548D" w:rsidP="005C02A1">
      <w:pPr>
        <w:numPr>
          <w:ilvl w:val="0"/>
          <w:numId w:val="34"/>
        </w:numPr>
        <w:spacing w:after="0"/>
        <w:ind w:left="426" w:hanging="284"/>
        <w:contextualSpacing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 xml:space="preserve">oferent związany jest niniejszą ofertą przez okres </w:t>
      </w:r>
      <w:r w:rsidRPr="005C02A1">
        <w:rPr>
          <w:rFonts w:cstheme="minorHAnsi"/>
          <w:b/>
          <w:sz w:val="20"/>
          <w:szCs w:val="20"/>
        </w:rPr>
        <w:t>30 dni</w:t>
      </w:r>
      <w:r w:rsidRPr="005C02A1">
        <w:rPr>
          <w:rFonts w:cstheme="minorHAnsi"/>
          <w:sz w:val="20"/>
          <w:szCs w:val="20"/>
        </w:rPr>
        <w:t xml:space="preserve"> od upływu terminu składania ofert;</w:t>
      </w:r>
    </w:p>
    <w:p w14:paraId="015C69C6" w14:textId="77777777" w:rsidR="00B2548D" w:rsidRPr="005C02A1" w:rsidRDefault="00B2548D" w:rsidP="005C02A1">
      <w:pPr>
        <w:numPr>
          <w:ilvl w:val="0"/>
          <w:numId w:val="34"/>
        </w:numPr>
        <w:spacing w:after="0"/>
        <w:ind w:left="426" w:hanging="284"/>
        <w:contextualSpacing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lastRenderedPageBreak/>
        <w:t>oferent akceptuje wskazane Zapytaniu ofertowym zapisy istotnych postanowień umownych, które zostaną wprowadzone do przyszłej umowy zawieranej z wybranym oferentem, w szczególności w zakresie warunków realizacji zamówienia, obowiązków i odpowiedzialności Wykonawcy względem Zamawiającego czy Instytucji Pośredniczącej/ Instytucji Zarządzającej oraz terminu i sposobu płatności wynagrodzenia z tytuły realizacji umowy;</w:t>
      </w:r>
    </w:p>
    <w:p w14:paraId="5152847B" w14:textId="77777777" w:rsidR="00B2548D" w:rsidRPr="005C02A1" w:rsidRDefault="00B2548D" w:rsidP="005C02A1">
      <w:pPr>
        <w:numPr>
          <w:ilvl w:val="0"/>
          <w:numId w:val="34"/>
        </w:numPr>
        <w:spacing w:after="0"/>
        <w:ind w:left="426" w:hanging="284"/>
        <w:contextualSpacing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b/>
          <w:sz w:val="20"/>
          <w:szCs w:val="20"/>
        </w:rPr>
        <w:t>w przypadku wyboru oferty zobowiązuje się do zawarcia z Zamawiającym umowy na wykonanie przedmiotu zamówienia w formie pisemnej w miejscu i terminie wyznaczonym przez Zamawiającego</w:t>
      </w:r>
      <w:r w:rsidRPr="005C02A1">
        <w:rPr>
          <w:rFonts w:cstheme="minorHAnsi"/>
          <w:sz w:val="20"/>
          <w:szCs w:val="20"/>
        </w:rPr>
        <w:t>;</w:t>
      </w:r>
    </w:p>
    <w:p w14:paraId="65B13B53" w14:textId="20E2C279" w:rsidR="00B2548D" w:rsidRPr="005C02A1" w:rsidRDefault="00B2548D" w:rsidP="005C02A1">
      <w:pPr>
        <w:numPr>
          <w:ilvl w:val="0"/>
          <w:numId w:val="34"/>
        </w:numPr>
        <w:spacing w:after="0"/>
        <w:ind w:left="426" w:hanging="284"/>
        <w:jc w:val="both"/>
        <w:rPr>
          <w:rFonts w:cstheme="minorHAnsi"/>
          <w:color w:val="000000"/>
          <w:sz w:val="20"/>
          <w:szCs w:val="20"/>
          <w:u w:val="single"/>
        </w:rPr>
      </w:pPr>
      <w:r w:rsidRPr="005C02A1">
        <w:rPr>
          <w:rFonts w:cstheme="minorHAnsi"/>
          <w:b/>
          <w:color w:val="000000"/>
          <w:sz w:val="20"/>
          <w:szCs w:val="20"/>
        </w:rPr>
        <w:t>oferent spełnia warunki udziału w postępowaniu</w:t>
      </w:r>
      <w:r w:rsidRPr="005C02A1">
        <w:rPr>
          <w:rFonts w:cstheme="minorHAnsi"/>
          <w:color w:val="000000"/>
          <w:sz w:val="20"/>
          <w:szCs w:val="20"/>
        </w:rPr>
        <w:t xml:space="preserve"> zgodnie z wymaganiami określonymi w </w:t>
      </w:r>
      <w:r w:rsidR="005C02A1" w:rsidRPr="005C02A1">
        <w:rPr>
          <w:rFonts w:cstheme="minorHAnsi"/>
          <w:color w:val="000000"/>
          <w:sz w:val="20"/>
          <w:szCs w:val="20"/>
        </w:rPr>
        <w:t>treści</w:t>
      </w:r>
      <w:r w:rsidRPr="005C02A1">
        <w:rPr>
          <w:rFonts w:cstheme="minorHAnsi"/>
          <w:color w:val="000000"/>
          <w:sz w:val="20"/>
          <w:szCs w:val="20"/>
        </w:rPr>
        <w:t xml:space="preserve"> Zapytania ofertowego.</w:t>
      </w:r>
    </w:p>
    <w:p w14:paraId="5B3DBFE2" w14:textId="77777777" w:rsidR="00B2548D" w:rsidRPr="005C02A1" w:rsidRDefault="00B2548D" w:rsidP="005C02A1">
      <w:pPr>
        <w:numPr>
          <w:ilvl w:val="0"/>
          <w:numId w:val="34"/>
        </w:numPr>
        <w:spacing w:after="0"/>
        <w:ind w:left="426" w:hanging="284"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b/>
          <w:sz w:val="20"/>
          <w:szCs w:val="20"/>
        </w:rPr>
        <w:t>oferent nie jest powiązany z Zamawiającym Fundacją VCC</w:t>
      </w:r>
      <w:r w:rsidRPr="005C02A1">
        <w:rPr>
          <w:rFonts w:cstheme="minorHAnsi"/>
          <w:sz w:val="20"/>
          <w:szCs w:val="20"/>
        </w:rPr>
        <w:t xml:space="preserve"> osobowo lub kapitałowo. </w:t>
      </w:r>
    </w:p>
    <w:p w14:paraId="6AF72E0C" w14:textId="77777777" w:rsidR="00B2548D" w:rsidRPr="005C02A1" w:rsidRDefault="00B2548D" w:rsidP="005C02A1">
      <w:pPr>
        <w:ind w:left="426"/>
        <w:jc w:val="both"/>
        <w:rPr>
          <w:rFonts w:cstheme="minorHAnsi"/>
          <w:i/>
          <w:sz w:val="20"/>
          <w:szCs w:val="20"/>
        </w:rPr>
      </w:pPr>
      <w:r w:rsidRPr="005C02A1">
        <w:rPr>
          <w:rFonts w:cstheme="minorHAnsi"/>
          <w:i/>
          <w:sz w:val="20"/>
          <w:szCs w:val="20"/>
          <w:u w:val="single"/>
        </w:rPr>
        <w:t>Pouczenie:</w:t>
      </w:r>
      <w:r w:rsidRPr="005C02A1">
        <w:rPr>
          <w:rFonts w:cstheme="minorHAnsi"/>
          <w:i/>
          <w:sz w:val="20"/>
          <w:szCs w:val="20"/>
        </w:rPr>
        <w:t xml:space="preserve">  </w:t>
      </w:r>
    </w:p>
    <w:p w14:paraId="27AE603F" w14:textId="77777777" w:rsidR="00B2548D" w:rsidRPr="005C02A1" w:rsidRDefault="00B2548D" w:rsidP="005C02A1">
      <w:pPr>
        <w:spacing w:after="4"/>
        <w:ind w:left="426" w:right="280"/>
        <w:jc w:val="both"/>
        <w:rPr>
          <w:rFonts w:cstheme="minorHAnsi"/>
          <w:i/>
          <w:sz w:val="16"/>
          <w:szCs w:val="16"/>
        </w:rPr>
      </w:pPr>
      <w:r w:rsidRPr="005C02A1">
        <w:rPr>
          <w:rFonts w:cstheme="minorHAnsi"/>
          <w:i/>
          <w:sz w:val="16"/>
          <w:szCs w:val="16"/>
        </w:rPr>
        <w:t xml:space="preserve">Przez powiązania osobowe lub kapitałowe rozumie się wzajemne powiązania między Wykonawcą a Zamawiającym lub osobami upoważnionymi do zaciągania zobowiązań w imieniu Zamawiającego lub osobami wykonującymi w imieniu Zamawiającego czynności związane z przeprowadzeniem procedury wyboru Wykonawcy, polegające w szczególności na: </w:t>
      </w:r>
    </w:p>
    <w:p w14:paraId="67AF1B4A" w14:textId="77777777" w:rsidR="00B2548D" w:rsidRPr="005C02A1" w:rsidRDefault="00B2548D" w:rsidP="005C02A1">
      <w:pPr>
        <w:numPr>
          <w:ilvl w:val="0"/>
          <w:numId w:val="33"/>
        </w:numPr>
        <w:spacing w:after="4"/>
        <w:ind w:left="709" w:right="280" w:hanging="295"/>
        <w:jc w:val="both"/>
        <w:rPr>
          <w:rFonts w:cstheme="minorHAnsi"/>
          <w:sz w:val="16"/>
          <w:szCs w:val="16"/>
        </w:rPr>
      </w:pPr>
      <w:r w:rsidRPr="005C02A1">
        <w:rPr>
          <w:rFonts w:cstheme="minorHAnsi"/>
          <w:i/>
          <w:sz w:val="16"/>
          <w:szCs w:val="16"/>
        </w:rPr>
        <w:t xml:space="preserve">uczestniczeniu w spółce jako wspólnik spółki cywilnej lub spółki osobowej; </w:t>
      </w:r>
    </w:p>
    <w:p w14:paraId="43B6CDE2" w14:textId="77777777" w:rsidR="00B2548D" w:rsidRPr="005C02A1" w:rsidRDefault="00B2548D" w:rsidP="005C02A1">
      <w:pPr>
        <w:numPr>
          <w:ilvl w:val="0"/>
          <w:numId w:val="33"/>
        </w:numPr>
        <w:spacing w:after="4"/>
        <w:ind w:left="709" w:right="140" w:hanging="295"/>
        <w:jc w:val="both"/>
        <w:rPr>
          <w:rFonts w:cstheme="minorHAnsi"/>
          <w:sz w:val="16"/>
          <w:szCs w:val="16"/>
        </w:rPr>
      </w:pPr>
      <w:r w:rsidRPr="005C02A1">
        <w:rPr>
          <w:rFonts w:cstheme="minorHAnsi"/>
          <w:i/>
          <w:sz w:val="16"/>
          <w:szCs w:val="16"/>
        </w:rPr>
        <w:t>posiadaniu co najmniej 10% udziałów lub akcji, o ile niższy próg nie wynika z przepisów prawa lub nie został określony przez IZ PO;</w:t>
      </w:r>
    </w:p>
    <w:p w14:paraId="5705356F" w14:textId="77777777" w:rsidR="00B2548D" w:rsidRPr="005C02A1" w:rsidRDefault="00B2548D" w:rsidP="005C02A1">
      <w:pPr>
        <w:numPr>
          <w:ilvl w:val="0"/>
          <w:numId w:val="33"/>
        </w:numPr>
        <w:spacing w:after="4"/>
        <w:ind w:left="709" w:right="280" w:hanging="295"/>
        <w:jc w:val="both"/>
        <w:rPr>
          <w:rFonts w:cstheme="minorHAnsi"/>
          <w:sz w:val="16"/>
          <w:szCs w:val="16"/>
        </w:rPr>
      </w:pPr>
      <w:r w:rsidRPr="005C02A1">
        <w:rPr>
          <w:rFonts w:cstheme="minorHAnsi"/>
          <w:i/>
          <w:sz w:val="16"/>
          <w:szCs w:val="16"/>
        </w:rPr>
        <w:t xml:space="preserve">pełnieniu funkcji członka organu nadzorczego lub zarządzającego, prokurenta, pełnomocnika; </w:t>
      </w:r>
    </w:p>
    <w:p w14:paraId="7DDFD776" w14:textId="77777777" w:rsidR="00B2548D" w:rsidRPr="005C02A1" w:rsidRDefault="00B2548D" w:rsidP="005C02A1">
      <w:pPr>
        <w:numPr>
          <w:ilvl w:val="0"/>
          <w:numId w:val="33"/>
        </w:numPr>
        <w:spacing w:after="4"/>
        <w:ind w:left="709" w:right="280" w:hanging="295"/>
        <w:jc w:val="both"/>
        <w:rPr>
          <w:rFonts w:cstheme="minorHAnsi"/>
          <w:sz w:val="16"/>
          <w:szCs w:val="16"/>
        </w:rPr>
      </w:pPr>
      <w:r w:rsidRPr="005C02A1">
        <w:rPr>
          <w:rFonts w:cstheme="minorHAnsi"/>
          <w:i/>
          <w:sz w:val="16"/>
          <w:szCs w:val="16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F59B88A" w14:textId="77777777" w:rsidR="00B2548D" w:rsidRPr="005C02A1" w:rsidRDefault="00B2548D" w:rsidP="005C02A1">
      <w:pPr>
        <w:numPr>
          <w:ilvl w:val="0"/>
          <w:numId w:val="34"/>
        </w:numPr>
        <w:spacing w:after="0"/>
        <w:ind w:left="426" w:hanging="284"/>
        <w:contextualSpacing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>nie zachodzą wobec Oferenta przesłanki stanowiące podstawę do wykluczenia z udziału w postępowaniu wskazane w pkt. 4.7 zapytania ofertowego;</w:t>
      </w:r>
    </w:p>
    <w:p w14:paraId="0009448D" w14:textId="77777777" w:rsidR="00B2548D" w:rsidRPr="005C02A1" w:rsidRDefault="00B2548D" w:rsidP="005C02A1">
      <w:pPr>
        <w:numPr>
          <w:ilvl w:val="0"/>
          <w:numId w:val="34"/>
        </w:numPr>
        <w:spacing w:after="0"/>
        <w:ind w:left="426" w:hanging="284"/>
        <w:contextualSpacing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>oferent zobowiązuje się do wykonania przedmiotu zamówienia zgodnie ze złożoną ofertą z uwzględnieniem wszystkich wymagań Zamawiającego wynikających z Zapytania ofertowego.</w:t>
      </w:r>
    </w:p>
    <w:p w14:paraId="7E979475" w14:textId="77777777" w:rsidR="00B2548D" w:rsidRPr="005C02A1" w:rsidRDefault="00B2548D" w:rsidP="005C02A1">
      <w:pPr>
        <w:tabs>
          <w:tab w:val="left" w:pos="1935"/>
        </w:tabs>
        <w:jc w:val="both"/>
        <w:rPr>
          <w:rFonts w:cstheme="minorHAnsi"/>
          <w:sz w:val="20"/>
          <w:szCs w:val="20"/>
        </w:rPr>
      </w:pPr>
    </w:p>
    <w:p w14:paraId="18275866" w14:textId="03E53379" w:rsidR="00B2548D" w:rsidRPr="005C02A1" w:rsidRDefault="00B2548D" w:rsidP="005C02A1">
      <w:pPr>
        <w:tabs>
          <w:tab w:val="left" w:pos="1935"/>
        </w:tabs>
        <w:jc w:val="both"/>
        <w:rPr>
          <w:rFonts w:cstheme="minorHAnsi"/>
          <w:b/>
          <w:sz w:val="20"/>
          <w:szCs w:val="20"/>
        </w:rPr>
      </w:pPr>
      <w:r w:rsidRPr="005C02A1">
        <w:rPr>
          <w:rFonts w:cstheme="minorHAnsi"/>
          <w:sz w:val="20"/>
          <w:szCs w:val="20"/>
        </w:rPr>
        <w:t>Świadoma/-y odpowiedzialności – w tym także odpowiedzialności karnej na podstawie art. 297 § 1 Kodeksu karnego – za podanie nieprawdziwych, nierzetelnych lub wprowadzających w błąd informacji o istotnym znaczeniu</w:t>
      </w:r>
      <w:r w:rsidR="005C02A1" w:rsidRPr="005C02A1">
        <w:rPr>
          <w:rFonts w:cstheme="minorHAnsi"/>
          <w:sz w:val="20"/>
          <w:szCs w:val="20"/>
        </w:rPr>
        <w:t xml:space="preserve"> dla uzyskania zamówienia oraz </w:t>
      </w:r>
      <w:r w:rsidRPr="005C02A1">
        <w:rPr>
          <w:rFonts w:cstheme="minorHAnsi"/>
          <w:sz w:val="20"/>
          <w:szCs w:val="20"/>
        </w:rPr>
        <w:t xml:space="preserve">odpowiedzialności za podanie informacji mających wpływ lub mogących mieć wpływ na wynik prowadzonego postępowania -  </w:t>
      </w:r>
      <w:r w:rsidRPr="005C02A1">
        <w:rPr>
          <w:rFonts w:cstheme="minorHAnsi"/>
          <w:b/>
          <w:sz w:val="20"/>
          <w:szCs w:val="20"/>
        </w:rPr>
        <w:t>niniejszym oświadczam, iż podane wyżej informacje są zgodne z prawdą.</w:t>
      </w:r>
    </w:p>
    <w:p w14:paraId="165076D7" w14:textId="77777777" w:rsidR="00544560" w:rsidRPr="005C02A1" w:rsidRDefault="00544560" w:rsidP="005C02A1">
      <w:pPr>
        <w:spacing w:after="0"/>
        <w:jc w:val="both"/>
        <w:rPr>
          <w:rFonts w:cstheme="minorHAnsi"/>
          <w:sz w:val="20"/>
          <w:szCs w:val="20"/>
        </w:rPr>
      </w:pPr>
    </w:p>
    <w:bookmarkEnd w:id="1"/>
    <w:p w14:paraId="27EBE05C" w14:textId="77777777" w:rsidR="005F6D9F" w:rsidRPr="005C02A1" w:rsidRDefault="005F6D9F" w:rsidP="005C02A1">
      <w:pPr>
        <w:spacing w:after="0"/>
        <w:jc w:val="both"/>
        <w:rPr>
          <w:rFonts w:cstheme="minorHAnsi"/>
          <w:sz w:val="20"/>
          <w:szCs w:val="20"/>
        </w:rPr>
      </w:pPr>
    </w:p>
    <w:p w14:paraId="1F0B037D" w14:textId="77777777" w:rsidR="005F6D9F" w:rsidRPr="005C02A1" w:rsidRDefault="005F6D9F" w:rsidP="005C02A1">
      <w:pPr>
        <w:spacing w:after="0"/>
        <w:jc w:val="both"/>
        <w:rPr>
          <w:rFonts w:cstheme="minorHAnsi"/>
          <w:sz w:val="20"/>
          <w:szCs w:val="20"/>
        </w:rPr>
      </w:pPr>
    </w:p>
    <w:p w14:paraId="049192A1" w14:textId="77777777" w:rsidR="005F6D9F" w:rsidRPr="005C02A1" w:rsidRDefault="005F6D9F" w:rsidP="005C02A1">
      <w:pPr>
        <w:spacing w:after="0"/>
        <w:jc w:val="both"/>
        <w:rPr>
          <w:rFonts w:cstheme="minorHAnsi"/>
          <w:sz w:val="20"/>
          <w:szCs w:val="20"/>
        </w:rPr>
      </w:pPr>
    </w:p>
    <w:p w14:paraId="5FB2D126" w14:textId="77777777" w:rsidR="00544560" w:rsidRPr="005C02A1" w:rsidRDefault="00544560" w:rsidP="005C02A1">
      <w:pPr>
        <w:spacing w:after="0"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 xml:space="preserve">Miejscowość i data …………………                                </w:t>
      </w:r>
      <w:r w:rsidR="005F6D9F" w:rsidRPr="005C02A1">
        <w:rPr>
          <w:rFonts w:cstheme="minorHAnsi"/>
          <w:sz w:val="20"/>
          <w:szCs w:val="20"/>
        </w:rPr>
        <w:t xml:space="preserve">          </w:t>
      </w:r>
      <w:r w:rsidRPr="005C02A1">
        <w:rPr>
          <w:rFonts w:cstheme="minorHAnsi"/>
          <w:sz w:val="20"/>
          <w:szCs w:val="20"/>
        </w:rPr>
        <w:t xml:space="preserve">                ……………………………………</w:t>
      </w:r>
    </w:p>
    <w:p w14:paraId="6A0E9484" w14:textId="77777777" w:rsidR="00544560" w:rsidRPr="005C02A1" w:rsidRDefault="00544560" w:rsidP="005C02A1">
      <w:pPr>
        <w:spacing w:after="0"/>
        <w:ind w:left="5664" w:firstLine="6"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>Podpis i pieczęcie Wykonawcy</w:t>
      </w:r>
    </w:p>
    <w:p w14:paraId="4C647381" w14:textId="77777777" w:rsidR="00544560" w:rsidRPr="005C02A1" w:rsidRDefault="00544560" w:rsidP="005C02A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44AFF6C0" w14:textId="77777777" w:rsidR="00544560" w:rsidRPr="005C02A1" w:rsidRDefault="00544560" w:rsidP="005C02A1">
      <w:pPr>
        <w:spacing w:after="0"/>
        <w:ind w:left="5664" w:firstLine="708"/>
        <w:jc w:val="both"/>
        <w:rPr>
          <w:rFonts w:cstheme="minorHAnsi"/>
          <w:b/>
          <w:sz w:val="20"/>
          <w:szCs w:val="20"/>
        </w:rPr>
      </w:pPr>
    </w:p>
    <w:p w14:paraId="2D9A0A41" w14:textId="77777777" w:rsidR="00544560" w:rsidRPr="005C02A1" w:rsidRDefault="00544560" w:rsidP="005C02A1">
      <w:pPr>
        <w:spacing w:after="0"/>
        <w:ind w:left="5664" w:firstLine="708"/>
        <w:jc w:val="right"/>
        <w:rPr>
          <w:rFonts w:cstheme="minorHAnsi"/>
          <w:b/>
          <w:sz w:val="20"/>
          <w:szCs w:val="20"/>
        </w:rPr>
      </w:pPr>
    </w:p>
    <w:p w14:paraId="098825AD" w14:textId="77777777" w:rsidR="00544560" w:rsidRPr="005C02A1" w:rsidRDefault="00544560" w:rsidP="005C02A1">
      <w:pPr>
        <w:pStyle w:val="Bezodstpw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A7441CF" w14:textId="04B296ED" w:rsidR="005F6D9F" w:rsidRPr="005C02A1" w:rsidRDefault="005F6D9F" w:rsidP="005C02A1">
      <w:pPr>
        <w:pStyle w:val="Bezodstpw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0187988C" w14:textId="77777777" w:rsidR="00B2548D" w:rsidRPr="005C02A1" w:rsidRDefault="00B2548D" w:rsidP="005C02A1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2C488962" w14:textId="77777777" w:rsidR="00B2548D" w:rsidRPr="005C02A1" w:rsidRDefault="00B2548D" w:rsidP="005C02A1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11960D5C" w14:textId="77777777" w:rsidR="00B2548D" w:rsidRPr="005C02A1" w:rsidRDefault="00B2548D" w:rsidP="005C02A1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184C4512" w14:textId="77777777" w:rsidR="005C02A1" w:rsidRDefault="005C02A1" w:rsidP="005C02A1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1A73B9E6" w14:textId="77777777" w:rsidR="005C02A1" w:rsidRDefault="005C02A1" w:rsidP="005C02A1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3873D406" w14:textId="77777777" w:rsidR="005C02A1" w:rsidRDefault="005C02A1" w:rsidP="005C02A1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D6075B5" w14:textId="77777777" w:rsidR="005C02A1" w:rsidRDefault="005C02A1" w:rsidP="005C02A1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ECF3082" w14:textId="77777777" w:rsidR="005C02A1" w:rsidRDefault="005C02A1" w:rsidP="005C02A1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D1545FA" w14:textId="77777777" w:rsidR="005C02A1" w:rsidRDefault="005C02A1" w:rsidP="005C02A1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EF05D14" w14:textId="77777777" w:rsidR="005C02A1" w:rsidRDefault="005C02A1" w:rsidP="005C02A1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8B68C4E" w14:textId="77777777" w:rsidR="005C02A1" w:rsidRDefault="005C02A1" w:rsidP="004A71A5">
      <w:pPr>
        <w:pStyle w:val="Bezodstpw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590D9969" w14:textId="77C2D6C7" w:rsidR="00544560" w:rsidRPr="005C02A1" w:rsidRDefault="009A5260" w:rsidP="005C02A1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5C02A1">
        <w:rPr>
          <w:rFonts w:asciiTheme="minorHAnsi" w:hAnsiTheme="minorHAnsi" w:cstheme="minorHAnsi"/>
          <w:b/>
          <w:sz w:val="20"/>
          <w:szCs w:val="20"/>
        </w:rPr>
        <w:lastRenderedPageBreak/>
        <w:t>Załącznik numer 1</w:t>
      </w:r>
    </w:p>
    <w:p w14:paraId="79C32AAE" w14:textId="77777777" w:rsidR="00544560" w:rsidRPr="005C02A1" w:rsidRDefault="00544560" w:rsidP="005C02A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4F4957BC" w14:textId="77777777" w:rsidR="00544560" w:rsidRPr="005C02A1" w:rsidRDefault="00544560" w:rsidP="005C02A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4BB7B152" w14:textId="77777777" w:rsidR="00544560" w:rsidRPr="002C7E00" w:rsidRDefault="00544560" w:rsidP="005C02A1">
      <w:pPr>
        <w:spacing w:after="0"/>
        <w:jc w:val="center"/>
        <w:rPr>
          <w:rFonts w:cstheme="minorHAnsi"/>
          <w:b/>
          <w:sz w:val="24"/>
          <w:szCs w:val="24"/>
        </w:rPr>
      </w:pPr>
      <w:r w:rsidRPr="002C7E00">
        <w:rPr>
          <w:rFonts w:cstheme="minorHAnsi"/>
          <w:b/>
          <w:sz w:val="24"/>
          <w:szCs w:val="24"/>
        </w:rPr>
        <w:t>OŚWIADCZENIE O BRAKU POWIĄZAŃ Z ZAMAWIAJĄCYM</w:t>
      </w:r>
    </w:p>
    <w:p w14:paraId="611A7173" w14:textId="77777777" w:rsidR="00544560" w:rsidRPr="005C02A1" w:rsidRDefault="00544560" w:rsidP="005C02A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4E7F40BD" w14:textId="77777777" w:rsidR="00544560" w:rsidRPr="005C02A1" w:rsidRDefault="00544560" w:rsidP="005C02A1">
      <w:pPr>
        <w:pStyle w:val="Domylnie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E36516" w14:textId="77777777" w:rsidR="00544560" w:rsidRPr="005C02A1" w:rsidRDefault="00544560" w:rsidP="005C02A1">
      <w:pPr>
        <w:pStyle w:val="Domylnie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A9A8F9" w14:textId="77777777" w:rsidR="00544560" w:rsidRPr="005C02A1" w:rsidRDefault="00544560" w:rsidP="005C02A1">
      <w:pPr>
        <w:ind w:firstLine="708"/>
        <w:jc w:val="both"/>
        <w:rPr>
          <w:rFonts w:cstheme="minorHAnsi"/>
          <w:b/>
          <w:i/>
          <w:sz w:val="20"/>
          <w:szCs w:val="20"/>
        </w:rPr>
      </w:pPr>
      <w:r w:rsidRPr="005C02A1">
        <w:rPr>
          <w:rFonts w:cstheme="minorHAnsi"/>
          <w:b/>
          <w:i/>
          <w:sz w:val="20"/>
          <w:szCs w:val="20"/>
        </w:rPr>
        <w:t xml:space="preserve">Oświadczam, że nie jestem powiązany/a z Zamawiającym Fundacją VCC kapitałowo lub osobowo. </w:t>
      </w:r>
      <w:bookmarkStart w:id="2" w:name="_Hlk520462456"/>
    </w:p>
    <w:p w14:paraId="4FC44A33" w14:textId="77777777" w:rsidR="00544560" w:rsidRPr="005C02A1" w:rsidRDefault="00544560" w:rsidP="005C02A1">
      <w:pPr>
        <w:ind w:firstLine="708"/>
        <w:jc w:val="both"/>
        <w:rPr>
          <w:rFonts w:cstheme="minorHAnsi"/>
          <w:b/>
          <w:i/>
          <w:sz w:val="20"/>
          <w:szCs w:val="20"/>
        </w:rPr>
      </w:pPr>
    </w:p>
    <w:p w14:paraId="385F6D08" w14:textId="77777777" w:rsidR="00544560" w:rsidRPr="005C02A1" w:rsidRDefault="00544560" w:rsidP="005C02A1">
      <w:pPr>
        <w:tabs>
          <w:tab w:val="left" w:pos="424"/>
        </w:tabs>
        <w:spacing w:after="0"/>
        <w:jc w:val="both"/>
        <w:rPr>
          <w:rFonts w:cstheme="minorHAnsi"/>
          <w:sz w:val="20"/>
          <w:szCs w:val="20"/>
        </w:rPr>
      </w:pPr>
      <w:r w:rsidRPr="005C02A1">
        <w:rPr>
          <w:rFonts w:eastAsia="Arial Unicode MS" w:cstheme="minorHAns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3FE691F7" w14:textId="77777777" w:rsidR="00544560" w:rsidRPr="005C02A1" w:rsidRDefault="00544560" w:rsidP="005C02A1">
      <w:pPr>
        <w:numPr>
          <w:ilvl w:val="0"/>
          <w:numId w:val="12"/>
        </w:numPr>
        <w:suppressAutoHyphens/>
        <w:spacing w:after="0"/>
        <w:ind w:right="20"/>
        <w:jc w:val="both"/>
        <w:rPr>
          <w:rFonts w:eastAsia="Arial Unicode MS" w:cstheme="minorHAnsi"/>
          <w:sz w:val="20"/>
          <w:szCs w:val="20"/>
        </w:rPr>
      </w:pPr>
      <w:r w:rsidRPr="005C02A1">
        <w:rPr>
          <w:rFonts w:eastAsia="Arial Unicode MS" w:cstheme="minorHAnsi"/>
          <w:sz w:val="20"/>
          <w:szCs w:val="20"/>
        </w:rPr>
        <w:t xml:space="preserve">uczestniczeniu w spółce jako wspólnik spółki cywilnej lub spółki osobowej, </w:t>
      </w:r>
    </w:p>
    <w:p w14:paraId="0B7A8434" w14:textId="77777777" w:rsidR="00544560" w:rsidRPr="005C02A1" w:rsidRDefault="00544560" w:rsidP="005C02A1">
      <w:pPr>
        <w:numPr>
          <w:ilvl w:val="0"/>
          <w:numId w:val="12"/>
        </w:numPr>
        <w:suppressAutoHyphens/>
        <w:spacing w:after="0"/>
        <w:ind w:right="20"/>
        <w:jc w:val="both"/>
        <w:rPr>
          <w:rFonts w:eastAsia="Arial Unicode MS" w:cstheme="minorHAnsi"/>
          <w:sz w:val="20"/>
          <w:szCs w:val="20"/>
        </w:rPr>
      </w:pPr>
      <w:r w:rsidRPr="005C02A1">
        <w:rPr>
          <w:rFonts w:eastAsia="Arial Unicode MS" w:cstheme="minorHAnsi"/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762E7FB3" w14:textId="77777777" w:rsidR="00544560" w:rsidRPr="005C02A1" w:rsidRDefault="00544560" w:rsidP="005C02A1">
      <w:pPr>
        <w:numPr>
          <w:ilvl w:val="0"/>
          <w:numId w:val="12"/>
        </w:numPr>
        <w:suppressAutoHyphens/>
        <w:spacing w:after="0"/>
        <w:ind w:right="20"/>
        <w:jc w:val="both"/>
        <w:rPr>
          <w:rFonts w:eastAsia="Arial Unicode MS" w:cstheme="minorHAnsi"/>
          <w:sz w:val="20"/>
          <w:szCs w:val="20"/>
        </w:rPr>
      </w:pPr>
      <w:r w:rsidRPr="005C02A1">
        <w:rPr>
          <w:rFonts w:eastAsia="Arial Unicode MS" w:cstheme="minorHAnsi"/>
          <w:sz w:val="20"/>
          <w:szCs w:val="20"/>
        </w:rPr>
        <w:t xml:space="preserve">pełnieniu funkcji członka organu nadzorczego lub zarządzającego, prokurenta, pełnomocnika, </w:t>
      </w:r>
    </w:p>
    <w:p w14:paraId="70E5FACC" w14:textId="77777777" w:rsidR="00544560" w:rsidRPr="005C02A1" w:rsidRDefault="00544560" w:rsidP="005C02A1">
      <w:pPr>
        <w:numPr>
          <w:ilvl w:val="0"/>
          <w:numId w:val="12"/>
        </w:numPr>
        <w:spacing w:after="0"/>
        <w:jc w:val="both"/>
        <w:rPr>
          <w:rFonts w:cstheme="minorHAnsi"/>
          <w:sz w:val="20"/>
          <w:szCs w:val="20"/>
          <w:lang w:eastAsia="pl-PL"/>
        </w:rPr>
      </w:pPr>
      <w:r w:rsidRPr="005C02A1">
        <w:rPr>
          <w:rFonts w:eastAsia="Arial Unicode MS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Pr="005C02A1">
        <w:rPr>
          <w:rFonts w:cstheme="minorHAnsi"/>
          <w:sz w:val="20"/>
          <w:szCs w:val="20"/>
          <w:lang w:eastAsia="pl-PL"/>
        </w:rPr>
        <w:t xml:space="preserve">. </w:t>
      </w:r>
    </w:p>
    <w:bookmarkEnd w:id="2"/>
    <w:p w14:paraId="41D35F37" w14:textId="77777777" w:rsidR="00544560" w:rsidRPr="005C02A1" w:rsidRDefault="00544560" w:rsidP="005C02A1">
      <w:pPr>
        <w:pStyle w:val="Domylnie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4F8AB9A" w14:textId="77777777" w:rsidR="00544560" w:rsidRPr="005C02A1" w:rsidRDefault="00544560" w:rsidP="005C02A1">
      <w:pPr>
        <w:spacing w:after="0"/>
        <w:ind w:left="720"/>
        <w:jc w:val="both"/>
        <w:rPr>
          <w:rFonts w:cstheme="minorHAnsi"/>
          <w:sz w:val="20"/>
          <w:szCs w:val="20"/>
        </w:rPr>
      </w:pPr>
    </w:p>
    <w:p w14:paraId="32DC1EFE" w14:textId="77777777" w:rsidR="00544560" w:rsidRPr="005C02A1" w:rsidRDefault="00544560" w:rsidP="005C02A1">
      <w:pPr>
        <w:spacing w:after="0"/>
        <w:ind w:left="720"/>
        <w:jc w:val="both"/>
        <w:rPr>
          <w:rFonts w:cstheme="minorHAnsi"/>
          <w:sz w:val="20"/>
          <w:szCs w:val="20"/>
        </w:rPr>
      </w:pPr>
    </w:p>
    <w:p w14:paraId="419DCD44" w14:textId="77777777" w:rsidR="00544560" w:rsidRPr="005C02A1" w:rsidRDefault="00544560" w:rsidP="005C02A1">
      <w:pPr>
        <w:spacing w:after="0"/>
        <w:ind w:left="720"/>
        <w:jc w:val="both"/>
        <w:rPr>
          <w:rFonts w:cstheme="minorHAnsi"/>
          <w:sz w:val="20"/>
          <w:szCs w:val="20"/>
        </w:rPr>
      </w:pPr>
    </w:p>
    <w:p w14:paraId="5DD87F1F" w14:textId="77777777" w:rsidR="00544560" w:rsidRPr="005C02A1" w:rsidRDefault="00544560" w:rsidP="005C02A1">
      <w:pPr>
        <w:spacing w:after="0"/>
        <w:ind w:left="720"/>
        <w:jc w:val="both"/>
        <w:rPr>
          <w:rFonts w:cstheme="minorHAnsi"/>
          <w:sz w:val="20"/>
          <w:szCs w:val="20"/>
        </w:rPr>
      </w:pPr>
    </w:p>
    <w:p w14:paraId="5591A4CC" w14:textId="77777777" w:rsidR="00544560" w:rsidRPr="005C02A1" w:rsidRDefault="00544560" w:rsidP="005C02A1">
      <w:pPr>
        <w:spacing w:after="0"/>
        <w:ind w:left="720"/>
        <w:jc w:val="both"/>
        <w:rPr>
          <w:rFonts w:cstheme="minorHAnsi"/>
          <w:sz w:val="20"/>
          <w:szCs w:val="20"/>
        </w:rPr>
      </w:pPr>
    </w:p>
    <w:p w14:paraId="4F6C0C76" w14:textId="77777777" w:rsidR="00544560" w:rsidRPr="005C02A1" w:rsidRDefault="00544560" w:rsidP="005C02A1">
      <w:pPr>
        <w:spacing w:after="0"/>
        <w:ind w:left="720"/>
        <w:jc w:val="both"/>
        <w:rPr>
          <w:rFonts w:cstheme="minorHAnsi"/>
          <w:sz w:val="20"/>
          <w:szCs w:val="20"/>
        </w:rPr>
      </w:pPr>
    </w:p>
    <w:p w14:paraId="7F26E959" w14:textId="172B6A4A" w:rsidR="00544560" w:rsidRPr="005C02A1" w:rsidRDefault="00544560" w:rsidP="005C02A1">
      <w:pPr>
        <w:spacing w:after="0"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 xml:space="preserve">Miejscowość i data …………………                                      </w:t>
      </w:r>
      <w:r w:rsidR="00713EF6" w:rsidRPr="005C02A1">
        <w:rPr>
          <w:rFonts w:cstheme="minorHAnsi"/>
          <w:sz w:val="20"/>
          <w:szCs w:val="20"/>
        </w:rPr>
        <w:t xml:space="preserve">                            </w:t>
      </w:r>
      <w:r w:rsidRPr="005C02A1">
        <w:rPr>
          <w:rFonts w:cstheme="minorHAnsi"/>
          <w:sz w:val="20"/>
          <w:szCs w:val="20"/>
        </w:rPr>
        <w:t xml:space="preserve">          ……………………………………</w:t>
      </w:r>
    </w:p>
    <w:p w14:paraId="12D2FD69" w14:textId="77777777" w:rsidR="00544560" w:rsidRPr="005C02A1" w:rsidRDefault="00544560" w:rsidP="005C02A1">
      <w:pPr>
        <w:spacing w:after="0"/>
        <w:ind w:left="6372"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>Podpis i pieczęcie Wykonawcy</w:t>
      </w:r>
    </w:p>
    <w:p w14:paraId="43506535" w14:textId="77777777" w:rsidR="00544560" w:rsidRPr="005C02A1" w:rsidRDefault="00544560" w:rsidP="005C02A1">
      <w:pPr>
        <w:spacing w:after="0"/>
        <w:jc w:val="both"/>
        <w:rPr>
          <w:rFonts w:cstheme="minorHAnsi"/>
          <w:sz w:val="20"/>
          <w:szCs w:val="20"/>
        </w:rPr>
      </w:pPr>
    </w:p>
    <w:p w14:paraId="7E4787B4" w14:textId="77777777" w:rsidR="00544560" w:rsidRPr="005C02A1" w:rsidRDefault="00544560" w:rsidP="005C02A1">
      <w:pPr>
        <w:spacing w:after="0"/>
        <w:jc w:val="both"/>
        <w:rPr>
          <w:rFonts w:cstheme="minorHAnsi"/>
          <w:sz w:val="20"/>
          <w:szCs w:val="20"/>
        </w:rPr>
      </w:pPr>
    </w:p>
    <w:p w14:paraId="192E0259" w14:textId="77777777" w:rsidR="00544560" w:rsidRPr="005C02A1" w:rsidRDefault="00544560" w:rsidP="005C02A1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151CD0D9" w14:textId="77777777" w:rsidR="00E352AA" w:rsidRPr="005C02A1" w:rsidRDefault="0076187F" w:rsidP="005C02A1">
      <w:pPr>
        <w:jc w:val="both"/>
        <w:rPr>
          <w:rFonts w:cstheme="minorHAnsi"/>
          <w:b/>
          <w:sz w:val="20"/>
          <w:szCs w:val="20"/>
        </w:rPr>
      </w:pPr>
      <w:r w:rsidRPr="005C02A1">
        <w:rPr>
          <w:rFonts w:cstheme="minorHAnsi"/>
          <w:b/>
          <w:sz w:val="20"/>
          <w:szCs w:val="20"/>
        </w:rPr>
        <w:t xml:space="preserve"> </w:t>
      </w:r>
    </w:p>
    <w:p w14:paraId="0D84D75F" w14:textId="5254B9C5" w:rsidR="007649D0" w:rsidRPr="005C02A1" w:rsidRDefault="007649D0" w:rsidP="005C02A1">
      <w:pPr>
        <w:jc w:val="both"/>
        <w:rPr>
          <w:rFonts w:cstheme="minorHAnsi"/>
          <w:sz w:val="20"/>
          <w:szCs w:val="20"/>
        </w:rPr>
      </w:pPr>
    </w:p>
    <w:p w14:paraId="176792D6" w14:textId="7B78CE2A" w:rsidR="00927452" w:rsidRPr="005C02A1" w:rsidRDefault="00927452" w:rsidP="005C02A1">
      <w:pPr>
        <w:jc w:val="both"/>
        <w:rPr>
          <w:rFonts w:cstheme="minorHAnsi"/>
          <w:sz w:val="20"/>
          <w:szCs w:val="20"/>
        </w:rPr>
      </w:pPr>
    </w:p>
    <w:p w14:paraId="648A2AD3" w14:textId="2399CD60" w:rsidR="00927452" w:rsidRPr="005C02A1" w:rsidRDefault="00927452" w:rsidP="005C02A1">
      <w:pPr>
        <w:jc w:val="both"/>
        <w:rPr>
          <w:rFonts w:cstheme="minorHAnsi"/>
          <w:sz w:val="20"/>
          <w:szCs w:val="20"/>
        </w:rPr>
      </w:pPr>
    </w:p>
    <w:p w14:paraId="5E68A4DB" w14:textId="77777777" w:rsidR="00927452" w:rsidRPr="005C02A1" w:rsidRDefault="00927452" w:rsidP="005C02A1">
      <w:pPr>
        <w:jc w:val="both"/>
        <w:rPr>
          <w:rFonts w:cstheme="minorHAnsi"/>
          <w:sz w:val="20"/>
          <w:szCs w:val="20"/>
        </w:rPr>
      </w:pPr>
    </w:p>
    <w:p w14:paraId="20367996" w14:textId="2B307386" w:rsidR="005C02A1" w:rsidRDefault="009A5260" w:rsidP="005C02A1">
      <w:pPr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ab/>
      </w:r>
      <w:r w:rsidRPr="005C02A1">
        <w:rPr>
          <w:rFonts w:cstheme="minorHAnsi"/>
          <w:sz w:val="20"/>
          <w:szCs w:val="20"/>
        </w:rPr>
        <w:tab/>
      </w:r>
      <w:r w:rsidRPr="005C02A1">
        <w:rPr>
          <w:rFonts w:cstheme="minorHAnsi"/>
          <w:sz w:val="20"/>
          <w:szCs w:val="20"/>
        </w:rPr>
        <w:tab/>
      </w:r>
      <w:r w:rsidRPr="005C02A1">
        <w:rPr>
          <w:rFonts w:cstheme="minorHAnsi"/>
          <w:sz w:val="20"/>
          <w:szCs w:val="20"/>
        </w:rPr>
        <w:tab/>
      </w:r>
      <w:r w:rsidRPr="005C02A1">
        <w:rPr>
          <w:rFonts w:cstheme="minorHAnsi"/>
          <w:sz w:val="20"/>
          <w:szCs w:val="20"/>
        </w:rPr>
        <w:tab/>
      </w:r>
      <w:r w:rsidRPr="005C02A1">
        <w:rPr>
          <w:rFonts w:cstheme="minorHAnsi"/>
          <w:sz w:val="20"/>
          <w:szCs w:val="20"/>
        </w:rPr>
        <w:tab/>
      </w:r>
      <w:r w:rsidRPr="005C02A1">
        <w:rPr>
          <w:rFonts w:cstheme="minorHAnsi"/>
          <w:sz w:val="20"/>
          <w:szCs w:val="20"/>
        </w:rPr>
        <w:tab/>
      </w:r>
      <w:r w:rsidRPr="005C02A1">
        <w:rPr>
          <w:rFonts w:cstheme="minorHAnsi"/>
          <w:sz w:val="20"/>
          <w:szCs w:val="20"/>
        </w:rPr>
        <w:tab/>
      </w:r>
      <w:r w:rsidRPr="005C02A1">
        <w:rPr>
          <w:rFonts w:cstheme="minorHAnsi"/>
          <w:sz w:val="20"/>
          <w:szCs w:val="20"/>
        </w:rPr>
        <w:tab/>
      </w:r>
      <w:r w:rsidRPr="005C02A1">
        <w:rPr>
          <w:rFonts w:cstheme="minorHAnsi"/>
          <w:sz w:val="20"/>
          <w:szCs w:val="20"/>
        </w:rPr>
        <w:tab/>
      </w:r>
      <w:r w:rsidRPr="005C02A1">
        <w:rPr>
          <w:rFonts w:cstheme="minorHAnsi"/>
          <w:sz w:val="20"/>
          <w:szCs w:val="20"/>
        </w:rPr>
        <w:tab/>
      </w:r>
    </w:p>
    <w:p w14:paraId="7CCC960C" w14:textId="4FA5374E" w:rsidR="004A71A5" w:rsidRDefault="004A71A5" w:rsidP="005C02A1">
      <w:pPr>
        <w:jc w:val="both"/>
        <w:rPr>
          <w:rFonts w:cstheme="minorHAnsi"/>
          <w:sz w:val="20"/>
          <w:szCs w:val="20"/>
        </w:rPr>
      </w:pPr>
    </w:p>
    <w:p w14:paraId="10478960" w14:textId="236DD9C8" w:rsidR="004A71A5" w:rsidRDefault="004A71A5" w:rsidP="005C02A1">
      <w:pPr>
        <w:jc w:val="both"/>
        <w:rPr>
          <w:rFonts w:cstheme="minorHAnsi"/>
          <w:sz w:val="20"/>
          <w:szCs w:val="20"/>
        </w:rPr>
      </w:pPr>
    </w:p>
    <w:p w14:paraId="48488015" w14:textId="77777777" w:rsidR="004A71A5" w:rsidRDefault="004A71A5" w:rsidP="005C02A1">
      <w:pPr>
        <w:jc w:val="both"/>
        <w:rPr>
          <w:rFonts w:cstheme="minorHAnsi"/>
          <w:sz w:val="20"/>
          <w:szCs w:val="20"/>
        </w:rPr>
      </w:pPr>
      <w:bookmarkStart w:id="3" w:name="_GoBack"/>
      <w:bookmarkEnd w:id="3"/>
    </w:p>
    <w:p w14:paraId="42E31B5C" w14:textId="72844BBF" w:rsidR="005C02A1" w:rsidRDefault="005C02A1" w:rsidP="005C02A1">
      <w:pPr>
        <w:jc w:val="both"/>
        <w:rPr>
          <w:rFonts w:cstheme="minorHAnsi"/>
          <w:sz w:val="20"/>
          <w:szCs w:val="20"/>
        </w:rPr>
      </w:pPr>
    </w:p>
    <w:p w14:paraId="715FF255" w14:textId="745D85CE" w:rsidR="007649D0" w:rsidRPr="005C02A1" w:rsidRDefault="009A5260" w:rsidP="005C02A1">
      <w:pPr>
        <w:jc w:val="right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lastRenderedPageBreak/>
        <w:t>Załącznik numer 2</w:t>
      </w:r>
    </w:p>
    <w:p w14:paraId="0F255837" w14:textId="77777777" w:rsidR="00713EF6" w:rsidRPr="005C02A1" w:rsidRDefault="00713EF6" w:rsidP="005C02A1">
      <w:pPr>
        <w:jc w:val="both"/>
        <w:rPr>
          <w:rFonts w:cstheme="minorHAnsi"/>
          <w:sz w:val="20"/>
          <w:szCs w:val="20"/>
        </w:rPr>
      </w:pPr>
    </w:p>
    <w:p w14:paraId="08E0A703" w14:textId="1D08AB7D" w:rsidR="007649D0" w:rsidRPr="002C7E00" w:rsidRDefault="00713EF6" w:rsidP="005C02A1">
      <w:pPr>
        <w:jc w:val="center"/>
        <w:rPr>
          <w:rFonts w:cstheme="minorHAnsi"/>
          <w:b/>
          <w:sz w:val="24"/>
          <w:szCs w:val="24"/>
        </w:rPr>
      </w:pPr>
      <w:r w:rsidRPr="002C7E00">
        <w:rPr>
          <w:rFonts w:cstheme="minorHAnsi"/>
          <w:b/>
          <w:sz w:val="24"/>
          <w:szCs w:val="24"/>
        </w:rPr>
        <w:t xml:space="preserve">Wykaz zrealizowanych filmów </w:t>
      </w:r>
      <w:proofErr w:type="spellStart"/>
      <w:r w:rsidRPr="002C7E00">
        <w:rPr>
          <w:rFonts w:cstheme="minorHAnsi"/>
          <w:b/>
          <w:sz w:val="24"/>
          <w:szCs w:val="24"/>
        </w:rPr>
        <w:t>zawodoznawczych</w:t>
      </w:r>
      <w:proofErr w:type="spellEnd"/>
      <w:r w:rsidRPr="002C7E00">
        <w:rPr>
          <w:rFonts w:cstheme="minorHAnsi"/>
          <w:b/>
          <w:sz w:val="24"/>
          <w:szCs w:val="24"/>
        </w:rPr>
        <w:t xml:space="preserve"> oraz/ lub filmów w zakresu doradztwa zawodowego przedstawiających wykonywanie danego zawodu</w:t>
      </w:r>
    </w:p>
    <w:p w14:paraId="70A7A1BD" w14:textId="69F4CCDD" w:rsidR="00713EF6" w:rsidRPr="005C02A1" w:rsidRDefault="00713EF6" w:rsidP="005C02A1">
      <w:pPr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"/>
        <w:gridCol w:w="1593"/>
        <w:gridCol w:w="4044"/>
        <w:gridCol w:w="3849"/>
      </w:tblGrid>
      <w:tr w:rsidR="00627845" w:rsidRPr="005C02A1" w14:paraId="7B854E32" w14:textId="26A76B42" w:rsidTr="00627845">
        <w:tc>
          <w:tcPr>
            <w:tcW w:w="538" w:type="dxa"/>
            <w:vAlign w:val="center"/>
          </w:tcPr>
          <w:p w14:paraId="5E7DA8C0" w14:textId="0635BDDC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C02A1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93" w:type="dxa"/>
            <w:vAlign w:val="center"/>
          </w:tcPr>
          <w:p w14:paraId="15BFC7F6" w14:textId="3FEDB99B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Okres </w:t>
            </w:r>
            <w:r w:rsidRPr="005C02A1">
              <w:rPr>
                <w:rFonts w:cstheme="minorHAnsi"/>
                <w:b/>
                <w:sz w:val="20"/>
                <w:szCs w:val="20"/>
              </w:rPr>
              <w:t>realizacji filmu</w:t>
            </w:r>
          </w:p>
        </w:tc>
        <w:tc>
          <w:tcPr>
            <w:tcW w:w="4044" w:type="dxa"/>
            <w:vAlign w:val="center"/>
          </w:tcPr>
          <w:p w14:paraId="44D0BB32" w14:textId="7C1DBD63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i opis filmu</w:t>
            </w:r>
          </w:p>
          <w:p w14:paraId="7966E5A8" w14:textId="7F1ADE5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7FCA7925" w14:textId="30F13631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Producent filmu</w:t>
            </w:r>
          </w:p>
        </w:tc>
      </w:tr>
      <w:tr w:rsidR="00627845" w:rsidRPr="005C02A1" w14:paraId="0DBF12D0" w14:textId="15968D29" w:rsidTr="00627845">
        <w:tc>
          <w:tcPr>
            <w:tcW w:w="538" w:type="dxa"/>
            <w:vAlign w:val="center"/>
          </w:tcPr>
          <w:p w14:paraId="4415D138" w14:textId="55988069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593" w:type="dxa"/>
            <w:vAlign w:val="center"/>
          </w:tcPr>
          <w:p w14:paraId="14083154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14:paraId="58989896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9593125" w14:textId="6BBD4F50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4BB2162A" w14:textId="77777777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7845" w:rsidRPr="005C02A1" w14:paraId="13C8DC60" w14:textId="0A0932E9" w:rsidTr="00627845">
        <w:tc>
          <w:tcPr>
            <w:tcW w:w="538" w:type="dxa"/>
            <w:vAlign w:val="center"/>
          </w:tcPr>
          <w:p w14:paraId="76417C24" w14:textId="01113224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593" w:type="dxa"/>
            <w:vAlign w:val="center"/>
          </w:tcPr>
          <w:p w14:paraId="49447554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14:paraId="57AD50AF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255E1EB" w14:textId="71229B50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1DF2CC78" w14:textId="77777777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7845" w:rsidRPr="005C02A1" w14:paraId="68BB6399" w14:textId="069AD770" w:rsidTr="00627845">
        <w:tc>
          <w:tcPr>
            <w:tcW w:w="538" w:type="dxa"/>
            <w:vAlign w:val="center"/>
          </w:tcPr>
          <w:p w14:paraId="1BBB06D9" w14:textId="76C8F218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593" w:type="dxa"/>
            <w:vAlign w:val="center"/>
          </w:tcPr>
          <w:p w14:paraId="7102809B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14:paraId="432FC98E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80CA8FB" w14:textId="2EFD36E5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7D478DDE" w14:textId="77777777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7845" w:rsidRPr="005C02A1" w14:paraId="0B51636B" w14:textId="3D1A87F7" w:rsidTr="00627845">
        <w:tc>
          <w:tcPr>
            <w:tcW w:w="538" w:type="dxa"/>
            <w:vAlign w:val="center"/>
          </w:tcPr>
          <w:p w14:paraId="77E8CA2F" w14:textId="0F508663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593" w:type="dxa"/>
            <w:vAlign w:val="center"/>
          </w:tcPr>
          <w:p w14:paraId="38A1529A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14:paraId="06A93165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FEABC95" w14:textId="1B5428AD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3DDEF48F" w14:textId="77777777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7845" w:rsidRPr="005C02A1" w14:paraId="55CE7019" w14:textId="2D58E605" w:rsidTr="00627845">
        <w:tc>
          <w:tcPr>
            <w:tcW w:w="538" w:type="dxa"/>
            <w:vAlign w:val="center"/>
          </w:tcPr>
          <w:p w14:paraId="4C5FB7B1" w14:textId="7FF480B1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1593" w:type="dxa"/>
            <w:vAlign w:val="center"/>
          </w:tcPr>
          <w:p w14:paraId="0F16E782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14:paraId="479F89D0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CBC1068" w14:textId="23D89A2E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467D2003" w14:textId="77777777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7845" w:rsidRPr="005C02A1" w14:paraId="1BCDE865" w14:textId="4941F6E5" w:rsidTr="00627845">
        <w:tc>
          <w:tcPr>
            <w:tcW w:w="538" w:type="dxa"/>
            <w:vAlign w:val="center"/>
          </w:tcPr>
          <w:p w14:paraId="6BAF54E8" w14:textId="4D2F1356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1593" w:type="dxa"/>
            <w:vAlign w:val="center"/>
          </w:tcPr>
          <w:p w14:paraId="405942B7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14:paraId="3D8D6B1C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B6138D4" w14:textId="4E76C5C1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02A986F0" w14:textId="77777777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7845" w:rsidRPr="005C02A1" w14:paraId="036A9647" w14:textId="3CAA4D33" w:rsidTr="00627845">
        <w:tc>
          <w:tcPr>
            <w:tcW w:w="538" w:type="dxa"/>
            <w:vAlign w:val="center"/>
          </w:tcPr>
          <w:p w14:paraId="45593A31" w14:textId="4C5DB7D8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1593" w:type="dxa"/>
            <w:vAlign w:val="center"/>
          </w:tcPr>
          <w:p w14:paraId="0B1A38EE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14:paraId="07093B0B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806AEBF" w14:textId="7552DD85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6C607737" w14:textId="77777777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7845" w:rsidRPr="005C02A1" w14:paraId="78937582" w14:textId="4BCA7A15" w:rsidTr="00627845">
        <w:tc>
          <w:tcPr>
            <w:tcW w:w="538" w:type="dxa"/>
            <w:vAlign w:val="center"/>
          </w:tcPr>
          <w:p w14:paraId="02C92B70" w14:textId="61DE745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1593" w:type="dxa"/>
            <w:vAlign w:val="center"/>
          </w:tcPr>
          <w:p w14:paraId="7A9414B8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14:paraId="6E3C85E6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DEBC28E" w14:textId="082AD510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31BA5045" w14:textId="77777777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7845" w:rsidRPr="005C02A1" w14:paraId="1A1BE02F" w14:textId="53A63C55" w:rsidTr="00627845">
        <w:tc>
          <w:tcPr>
            <w:tcW w:w="538" w:type="dxa"/>
            <w:vAlign w:val="center"/>
          </w:tcPr>
          <w:p w14:paraId="695559AF" w14:textId="6D9AEE85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1593" w:type="dxa"/>
            <w:vAlign w:val="center"/>
          </w:tcPr>
          <w:p w14:paraId="0A5E7096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14:paraId="7D71501A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411CE15" w14:textId="22E9C683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2B657DD8" w14:textId="77777777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7845" w:rsidRPr="005C02A1" w14:paraId="54491CDC" w14:textId="6F998FB2" w:rsidTr="00627845">
        <w:tc>
          <w:tcPr>
            <w:tcW w:w="538" w:type="dxa"/>
            <w:vAlign w:val="center"/>
          </w:tcPr>
          <w:p w14:paraId="3EF99B20" w14:textId="46BDCEC0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1593" w:type="dxa"/>
            <w:vAlign w:val="center"/>
          </w:tcPr>
          <w:p w14:paraId="3CA1DF6C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8C0E196" w14:textId="24D28E1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14:paraId="6A9AEB7D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712AA3C3" w14:textId="77777777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7845" w:rsidRPr="005C02A1" w14:paraId="17772EBE" w14:textId="0BD952AC" w:rsidTr="00627845">
        <w:tc>
          <w:tcPr>
            <w:tcW w:w="538" w:type="dxa"/>
            <w:vAlign w:val="center"/>
          </w:tcPr>
          <w:p w14:paraId="3319DC4D" w14:textId="2895B63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1593" w:type="dxa"/>
            <w:vAlign w:val="center"/>
          </w:tcPr>
          <w:p w14:paraId="420EC22D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225543D" w14:textId="29050E9F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14:paraId="6D1D489A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2B455A71" w14:textId="77777777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7845" w:rsidRPr="005C02A1" w14:paraId="46E7692B" w14:textId="1EAB5F3E" w:rsidTr="00627845">
        <w:tc>
          <w:tcPr>
            <w:tcW w:w="538" w:type="dxa"/>
            <w:vAlign w:val="center"/>
          </w:tcPr>
          <w:p w14:paraId="65B5C62A" w14:textId="00DE819A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1593" w:type="dxa"/>
            <w:vAlign w:val="center"/>
          </w:tcPr>
          <w:p w14:paraId="5C80F6DD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98025D5" w14:textId="4B3C1F13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14:paraId="1438176D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2F719E39" w14:textId="77777777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7845" w:rsidRPr="005C02A1" w14:paraId="5A35D642" w14:textId="34CFBC3C" w:rsidTr="00627845">
        <w:tc>
          <w:tcPr>
            <w:tcW w:w="538" w:type="dxa"/>
            <w:vAlign w:val="center"/>
          </w:tcPr>
          <w:p w14:paraId="31718B4E" w14:textId="16DC84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1593" w:type="dxa"/>
            <w:vAlign w:val="center"/>
          </w:tcPr>
          <w:p w14:paraId="3164F96A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BF9FA1D" w14:textId="5A8B69C1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14:paraId="6FFD0F03" w14:textId="77777777" w:rsidR="00627845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49" w:type="dxa"/>
          </w:tcPr>
          <w:p w14:paraId="2075273C" w14:textId="77777777" w:rsidR="00627845" w:rsidRPr="005C02A1" w:rsidRDefault="00627845" w:rsidP="005C02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F642834" w14:textId="77777777" w:rsidR="00713EF6" w:rsidRPr="005C02A1" w:rsidRDefault="00713EF6" w:rsidP="005C02A1">
      <w:pPr>
        <w:jc w:val="center"/>
        <w:rPr>
          <w:rFonts w:cstheme="minorHAnsi"/>
          <w:b/>
          <w:sz w:val="20"/>
          <w:szCs w:val="20"/>
        </w:rPr>
      </w:pPr>
    </w:p>
    <w:p w14:paraId="2D73C295" w14:textId="77777777" w:rsidR="007649D0" w:rsidRPr="005C02A1" w:rsidRDefault="007649D0" w:rsidP="005C02A1">
      <w:pPr>
        <w:jc w:val="both"/>
        <w:rPr>
          <w:rFonts w:cstheme="minorHAnsi"/>
          <w:sz w:val="20"/>
          <w:szCs w:val="20"/>
        </w:rPr>
      </w:pPr>
    </w:p>
    <w:p w14:paraId="7236C607" w14:textId="753E921E" w:rsidR="00713EF6" w:rsidRPr="005C02A1" w:rsidRDefault="00713EF6" w:rsidP="005C02A1">
      <w:pPr>
        <w:jc w:val="both"/>
        <w:rPr>
          <w:rFonts w:cstheme="minorHAnsi"/>
          <w:sz w:val="20"/>
          <w:szCs w:val="20"/>
        </w:rPr>
      </w:pPr>
    </w:p>
    <w:p w14:paraId="3A57DF8C" w14:textId="77777777" w:rsidR="00713EF6" w:rsidRPr="005C02A1" w:rsidRDefault="00713EF6" w:rsidP="005C02A1">
      <w:pPr>
        <w:jc w:val="both"/>
        <w:rPr>
          <w:rFonts w:cstheme="minorHAnsi"/>
          <w:sz w:val="20"/>
          <w:szCs w:val="20"/>
        </w:rPr>
      </w:pPr>
      <w:bookmarkStart w:id="4" w:name="_Hlk526855935"/>
      <w:r w:rsidRPr="005C02A1">
        <w:rPr>
          <w:rFonts w:cstheme="minorHAnsi"/>
          <w:sz w:val="20"/>
          <w:szCs w:val="20"/>
        </w:rPr>
        <w:t>Miejscowość i data …………………                                                                            ……………………………………</w:t>
      </w:r>
    </w:p>
    <w:p w14:paraId="10A86A98" w14:textId="1D5C8D35" w:rsidR="007649D0" w:rsidRPr="005C02A1" w:rsidRDefault="00713EF6" w:rsidP="005C02A1">
      <w:pPr>
        <w:ind w:left="5664" w:firstLine="708"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>Podpis i pieczęcie Wykonawcy</w:t>
      </w:r>
    </w:p>
    <w:bookmarkEnd w:id="4"/>
    <w:p w14:paraId="02A1F64F" w14:textId="1A72F630" w:rsidR="00F15672" w:rsidRPr="005C02A1" w:rsidRDefault="00F15672" w:rsidP="005C02A1">
      <w:pPr>
        <w:ind w:left="5664" w:firstLine="708"/>
        <w:jc w:val="both"/>
        <w:rPr>
          <w:rFonts w:cstheme="minorHAnsi"/>
          <w:sz w:val="20"/>
          <w:szCs w:val="20"/>
        </w:rPr>
      </w:pPr>
    </w:p>
    <w:p w14:paraId="2A691832" w14:textId="77777777" w:rsidR="00B2548D" w:rsidRPr="005C02A1" w:rsidRDefault="00F15672" w:rsidP="005C02A1">
      <w:pPr>
        <w:ind w:left="5664" w:firstLine="708"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ab/>
      </w:r>
      <w:r w:rsidRPr="005C02A1">
        <w:rPr>
          <w:rFonts w:cstheme="minorHAnsi"/>
          <w:sz w:val="20"/>
          <w:szCs w:val="20"/>
        </w:rPr>
        <w:tab/>
      </w:r>
    </w:p>
    <w:p w14:paraId="3F612332" w14:textId="77777777" w:rsidR="00B2548D" w:rsidRPr="005C02A1" w:rsidRDefault="00B2548D" w:rsidP="005C02A1">
      <w:pPr>
        <w:ind w:left="5664" w:firstLine="708"/>
        <w:jc w:val="both"/>
        <w:rPr>
          <w:rFonts w:cstheme="minorHAnsi"/>
          <w:sz w:val="20"/>
          <w:szCs w:val="20"/>
        </w:rPr>
      </w:pPr>
    </w:p>
    <w:p w14:paraId="0516FAB2" w14:textId="65046FDB" w:rsidR="00F15672" w:rsidRPr="005C02A1" w:rsidRDefault="00B2548D" w:rsidP="005C02A1">
      <w:pPr>
        <w:ind w:left="5664" w:firstLine="708"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 xml:space="preserve">            </w:t>
      </w:r>
      <w:r w:rsidR="00627845">
        <w:rPr>
          <w:rFonts w:cstheme="minorHAnsi"/>
          <w:sz w:val="20"/>
          <w:szCs w:val="20"/>
        </w:rPr>
        <w:t xml:space="preserve">                   </w:t>
      </w:r>
      <w:r w:rsidRPr="005C02A1">
        <w:rPr>
          <w:rFonts w:cstheme="minorHAnsi"/>
          <w:sz w:val="20"/>
          <w:szCs w:val="20"/>
        </w:rPr>
        <w:t xml:space="preserve"> </w:t>
      </w:r>
      <w:r w:rsidR="009A5260" w:rsidRPr="005C02A1">
        <w:rPr>
          <w:rFonts w:cstheme="minorHAnsi"/>
          <w:sz w:val="20"/>
          <w:szCs w:val="20"/>
        </w:rPr>
        <w:t>Załącznik numer 3</w:t>
      </w:r>
    </w:p>
    <w:p w14:paraId="6EA90219" w14:textId="64C26EA5" w:rsidR="009A5260" w:rsidRPr="002C7E00" w:rsidRDefault="009A5260" w:rsidP="005C02A1">
      <w:pPr>
        <w:ind w:left="5664" w:firstLine="708"/>
        <w:jc w:val="both"/>
        <w:rPr>
          <w:rFonts w:cstheme="minorHAnsi"/>
          <w:sz w:val="24"/>
          <w:szCs w:val="24"/>
        </w:rPr>
      </w:pPr>
    </w:p>
    <w:p w14:paraId="121B89A2" w14:textId="5F9D14B2" w:rsidR="009A5260" w:rsidRPr="002C7E00" w:rsidRDefault="009A5260" w:rsidP="005C02A1">
      <w:pPr>
        <w:jc w:val="center"/>
        <w:rPr>
          <w:rFonts w:cstheme="minorHAnsi"/>
          <w:b/>
          <w:sz w:val="24"/>
          <w:szCs w:val="24"/>
        </w:rPr>
      </w:pPr>
      <w:r w:rsidRPr="002C7E00">
        <w:rPr>
          <w:rFonts w:cstheme="minorHAnsi"/>
          <w:b/>
          <w:sz w:val="24"/>
          <w:szCs w:val="24"/>
        </w:rPr>
        <w:t>Wykaz potencjału osobowego</w:t>
      </w:r>
    </w:p>
    <w:p w14:paraId="282FC855" w14:textId="77777777" w:rsidR="009A5260" w:rsidRPr="005C02A1" w:rsidRDefault="009A5260" w:rsidP="005C02A1">
      <w:pPr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8"/>
        <w:gridCol w:w="2851"/>
        <w:gridCol w:w="2987"/>
        <w:gridCol w:w="2835"/>
      </w:tblGrid>
      <w:tr w:rsidR="009A5260" w:rsidRPr="005C02A1" w14:paraId="78E3B8C1" w14:textId="77777777" w:rsidTr="009A5260">
        <w:tc>
          <w:tcPr>
            <w:tcW w:w="678" w:type="dxa"/>
            <w:vAlign w:val="center"/>
          </w:tcPr>
          <w:p w14:paraId="449B60C1" w14:textId="4C252C49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C02A1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51" w:type="dxa"/>
            <w:vAlign w:val="center"/>
          </w:tcPr>
          <w:p w14:paraId="17DBB2C5" w14:textId="07E1AEBA" w:rsidR="009A5260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2987" w:type="dxa"/>
            <w:vAlign w:val="center"/>
          </w:tcPr>
          <w:p w14:paraId="5F0380D8" w14:textId="775D08E5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C02A1">
              <w:rPr>
                <w:rFonts w:cstheme="minorHAnsi"/>
                <w:b/>
                <w:sz w:val="20"/>
                <w:szCs w:val="20"/>
              </w:rPr>
              <w:t>Stanowisko</w:t>
            </w:r>
            <w:r w:rsidR="00627845">
              <w:rPr>
                <w:rFonts w:cstheme="minorHAnsi"/>
                <w:b/>
                <w:sz w:val="20"/>
                <w:szCs w:val="20"/>
              </w:rPr>
              <w:t>/Informacje na temat osoby</w:t>
            </w:r>
          </w:p>
        </w:tc>
        <w:tc>
          <w:tcPr>
            <w:tcW w:w="2835" w:type="dxa"/>
            <w:vAlign w:val="center"/>
          </w:tcPr>
          <w:p w14:paraId="6265DD32" w14:textId="7B08A64D" w:rsidR="009A5260" w:rsidRPr="005C02A1" w:rsidRDefault="00627845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Podstawa do dysponowania</w:t>
            </w:r>
          </w:p>
        </w:tc>
      </w:tr>
      <w:tr w:rsidR="009A5260" w:rsidRPr="005C02A1" w14:paraId="44034161" w14:textId="77777777" w:rsidTr="009A5260">
        <w:tc>
          <w:tcPr>
            <w:tcW w:w="678" w:type="dxa"/>
            <w:vAlign w:val="center"/>
          </w:tcPr>
          <w:p w14:paraId="5333AC0A" w14:textId="07F9AB83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851" w:type="dxa"/>
            <w:vAlign w:val="center"/>
          </w:tcPr>
          <w:p w14:paraId="005BD314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87" w:type="dxa"/>
            <w:vAlign w:val="center"/>
          </w:tcPr>
          <w:p w14:paraId="6093FAAE" w14:textId="4504DA00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B699624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DBD58C4" w14:textId="123A2351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A5260" w:rsidRPr="005C02A1" w14:paraId="3CBE530D" w14:textId="77777777" w:rsidTr="009A5260">
        <w:tc>
          <w:tcPr>
            <w:tcW w:w="678" w:type="dxa"/>
            <w:vAlign w:val="center"/>
          </w:tcPr>
          <w:p w14:paraId="4BEFF6DC" w14:textId="706A228C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851" w:type="dxa"/>
            <w:vAlign w:val="center"/>
          </w:tcPr>
          <w:p w14:paraId="4FDE40D8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87" w:type="dxa"/>
            <w:vAlign w:val="center"/>
          </w:tcPr>
          <w:p w14:paraId="5AA35610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E130238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C6A8007" w14:textId="7CB1DA5C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A5260" w:rsidRPr="005C02A1" w14:paraId="52212560" w14:textId="77777777" w:rsidTr="009A5260">
        <w:tc>
          <w:tcPr>
            <w:tcW w:w="678" w:type="dxa"/>
            <w:vAlign w:val="center"/>
          </w:tcPr>
          <w:p w14:paraId="6C84F0A3" w14:textId="7E0C9913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851" w:type="dxa"/>
            <w:vAlign w:val="center"/>
          </w:tcPr>
          <w:p w14:paraId="43109207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87" w:type="dxa"/>
            <w:vAlign w:val="center"/>
          </w:tcPr>
          <w:p w14:paraId="21301A07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B1883BF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DBEF746" w14:textId="4A48EF7E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A5260" w:rsidRPr="005C02A1" w14:paraId="7F9D2387" w14:textId="77777777" w:rsidTr="009A5260">
        <w:tc>
          <w:tcPr>
            <w:tcW w:w="678" w:type="dxa"/>
            <w:vAlign w:val="center"/>
          </w:tcPr>
          <w:p w14:paraId="5CA3B1E9" w14:textId="33948E25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851" w:type="dxa"/>
            <w:vAlign w:val="center"/>
          </w:tcPr>
          <w:p w14:paraId="0EED0FEA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87" w:type="dxa"/>
            <w:vAlign w:val="center"/>
          </w:tcPr>
          <w:p w14:paraId="736B6580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A77513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788366F" w14:textId="26832176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A5260" w:rsidRPr="005C02A1" w14:paraId="303BA578" w14:textId="77777777" w:rsidTr="009A5260">
        <w:tc>
          <w:tcPr>
            <w:tcW w:w="678" w:type="dxa"/>
            <w:vAlign w:val="center"/>
          </w:tcPr>
          <w:p w14:paraId="64D7EE41" w14:textId="46A3145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2851" w:type="dxa"/>
            <w:vAlign w:val="center"/>
          </w:tcPr>
          <w:p w14:paraId="4ADC1BB0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87" w:type="dxa"/>
            <w:vAlign w:val="center"/>
          </w:tcPr>
          <w:p w14:paraId="791F143D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80E5542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858582E" w14:textId="26431F23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A5260" w:rsidRPr="005C02A1" w14:paraId="27F5E66B" w14:textId="77777777" w:rsidTr="009A5260">
        <w:tc>
          <w:tcPr>
            <w:tcW w:w="678" w:type="dxa"/>
            <w:vAlign w:val="center"/>
          </w:tcPr>
          <w:p w14:paraId="3C2D8B32" w14:textId="15BAD2EC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2851" w:type="dxa"/>
            <w:vAlign w:val="center"/>
          </w:tcPr>
          <w:p w14:paraId="3A41D6EE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87" w:type="dxa"/>
            <w:vAlign w:val="center"/>
          </w:tcPr>
          <w:p w14:paraId="0ADF332B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88986B4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FBAAFC5" w14:textId="58E9B31F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A5260" w:rsidRPr="005C02A1" w14:paraId="687A942A" w14:textId="77777777" w:rsidTr="009A5260">
        <w:tc>
          <w:tcPr>
            <w:tcW w:w="678" w:type="dxa"/>
            <w:vAlign w:val="center"/>
          </w:tcPr>
          <w:p w14:paraId="07DDA1B9" w14:textId="495F7190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2851" w:type="dxa"/>
            <w:vAlign w:val="center"/>
          </w:tcPr>
          <w:p w14:paraId="5C91D800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87" w:type="dxa"/>
            <w:vAlign w:val="center"/>
          </w:tcPr>
          <w:p w14:paraId="62184EC4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369586A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9929C14" w14:textId="6F016414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A5260" w:rsidRPr="005C02A1" w14:paraId="66556D61" w14:textId="77777777" w:rsidTr="009A5260">
        <w:tc>
          <w:tcPr>
            <w:tcW w:w="678" w:type="dxa"/>
            <w:vAlign w:val="center"/>
          </w:tcPr>
          <w:p w14:paraId="397CDAF3" w14:textId="044CB439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02A1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2851" w:type="dxa"/>
            <w:vAlign w:val="center"/>
          </w:tcPr>
          <w:p w14:paraId="05E881FF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87" w:type="dxa"/>
            <w:vAlign w:val="center"/>
          </w:tcPr>
          <w:p w14:paraId="43CFCA09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2D8DABF" w14:textId="77777777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586902B" w14:textId="1B71ABCF" w:rsidR="009A5260" w:rsidRPr="005C02A1" w:rsidRDefault="009A5260" w:rsidP="005C02A1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4C653231" w14:textId="0EC1B389" w:rsidR="009A5260" w:rsidRPr="005C02A1" w:rsidRDefault="009A5260" w:rsidP="005C02A1">
      <w:pPr>
        <w:jc w:val="center"/>
        <w:rPr>
          <w:rFonts w:cstheme="minorHAnsi"/>
          <w:b/>
          <w:sz w:val="20"/>
          <w:szCs w:val="20"/>
        </w:rPr>
      </w:pPr>
    </w:p>
    <w:p w14:paraId="381145D8" w14:textId="09B1365B" w:rsidR="009A5260" w:rsidRPr="005C02A1" w:rsidRDefault="009A5260" w:rsidP="005C02A1">
      <w:pPr>
        <w:jc w:val="center"/>
        <w:rPr>
          <w:rFonts w:cstheme="minorHAnsi"/>
          <w:b/>
          <w:sz w:val="20"/>
          <w:szCs w:val="20"/>
        </w:rPr>
      </w:pPr>
    </w:p>
    <w:p w14:paraId="6E7EEE17" w14:textId="1680C891" w:rsidR="009A5260" w:rsidRPr="005C02A1" w:rsidRDefault="009A5260" w:rsidP="005C02A1">
      <w:pPr>
        <w:jc w:val="center"/>
        <w:rPr>
          <w:rFonts w:cstheme="minorHAnsi"/>
          <w:b/>
          <w:sz w:val="20"/>
          <w:szCs w:val="20"/>
        </w:rPr>
      </w:pPr>
    </w:p>
    <w:p w14:paraId="14BE41FA" w14:textId="326FE09E" w:rsidR="009A5260" w:rsidRPr="005C02A1" w:rsidRDefault="009A5260" w:rsidP="005C02A1">
      <w:pPr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 xml:space="preserve">Miejscowość i data …………………                                                                        </w:t>
      </w:r>
      <w:r w:rsidR="002C7E00">
        <w:rPr>
          <w:rFonts w:cstheme="minorHAnsi"/>
          <w:sz w:val="20"/>
          <w:szCs w:val="20"/>
        </w:rPr>
        <w:t xml:space="preserve">                  </w:t>
      </w:r>
      <w:r w:rsidRPr="005C02A1">
        <w:rPr>
          <w:rFonts w:cstheme="minorHAnsi"/>
          <w:sz w:val="20"/>
          <w:szCs w:val="20"/>
        </w:rPr>
        <w:t xml:space="preserve">    ……………………………………</w:t>
      </w:r>
    </w:p>
    <w:p w14:paraId="61F5E172" w14:textId="77777777" w:rsidR="009A5260" w:rsidRPr="005C02A1" w:rsidRDefault="009A5260" w:rsidP="005C02A1">
      <w:pPr>
        <w:ind w:left="5664" w:firstLine="708"/>
        <w:jc w:val="both"/>
        <w:rPr>
          <w:rFonts w:cstheme="minorHAnsi"/>
          <w:sz w:val="20"/>
          <w:szCs w:val="20"/>
        </w:rPr>
      </w:pPr>
      <w:r w:rsidRPr="005C02A1">
        <w:rPr>
          <w:rFonts w:cstheme="minorHAnsi"/>
          <w:sz w:val="20"/>
          <w:szCs w:val="20"/>
        </w:rPr>
        <w:t>Podpis i pieczęcie Wykonawcy</w:t>
      </w:r>
    </w:p>
    <w:p w14:paraId="659B1ED7" w14:textId="30D6B326" w:rsidR="009A5260" w:rsidRPr="005C02A1" w:rsidRDefault="009A5260" w:rsidP="005C02A1">
      <w:pPr>
        <w:jc w:val="center"/>
        <w:rPr>
          <w:rFonts w:cstheme="minorHAnsi"/>
          <w:b/>
          <w:sz w:val="20"/>
          <w:szCs w:val="20"/>
        </w:rPr>
      </w:pPr>
    </w:p>
    <w:p w14:paraId="37A37F63" w14:textId="165AD6DA" w:rsidR="009A5260" w:rsidRPr="005C02A1" w:rsidRDefault="009A5260" w:rsidP="005C02A1">
      <w:pPr>
        <w:jc w:val="center"/>
        <w:rPr>
          <w:rFonts w:cstheme="minorHAnsi"/>
          <w:b/>
          <w:sz w:val="20"/>
          <w:szCs w:val="20"/>
        </w:rPr>
      </w:pPr>
    </w:p>
    <w:p w14:paraId="35F13386" w14:textId="01527CB7" w:rsidR="009A5260" w:rsidRPr="005C02A1" w:rsidRDefault="009A5260" w:rsidP="005C02A1">
      <w:pPr>
        <w:jc w:val="center"/>
        <w:rPr>
          <w:rFonts w:cstheme="minorHAnsi"/>
          <w:b/>
          <w:sz w:val="20"/>
          <w:szCs w:val="20"/>
        </w:rPr>
      </w:pPr>
    </w:p>
    <w:p w14:paraId="187613C3" w14:textId="124324C1" w:rsidR="009A5260" w:rsidRPr="005C02A1" w:rsidRDefault="009A5260" w:rsidP="005C02A1">
      <w:pPr>
        <w:rPr>
          <w:rFonts w:cstheme="minorHAnsi"/>
          <w:sz w:val="20"/>
          <w:szCs w:val="20"/>
        </w:rPr>
      </w:pPr>
    </w:p>
    <w:p w14:paraId="5A5E6A6A" w14:textId="732552B9" w:rsidR="009A5260" w:rsidRPr="005C02A1" w:rsidRDefault="009A5260" w:rsidP="005C02A1">
      <w:pPr>
        <w:jc w:val="center"/>
        <w:rPr>
          <w:rFonts w:cstheme="minorHAnsi"/>
          <w:sz w:val="20"/>
          <w:szCs w:val="20"/>
        </w:rPr>
      </w:pPr>
    </w:p>
    <w:p w14:paraId="79E38AD3" w14:textId="77777777" w:rsidR="009A5260" w:rsidRPr="005C02A1" w:rsidRDefault="009A5260" w:rsidP="005C02A1">
      <w:pPr>
        <w:jc w:val="center"/>
        <w:rPr>
          <w:rFonts w:cstheme="minorHAnsi"/>
          <w:sz w:val="20"/>
          <w:szCs w:val="20"/>
        </w:rPr>
      </w:pPr>
    </w:p>
    <w:sectPr w:rsidR="009A5260" w:rsidRPr="005C02A1" w:rsidSect="007649D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02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FC832" w14:textId="77777777" w:rsidR="00D3175A" w:rsidRDefault="00D3175A" w:rsidP="00045401">
      <w:pPr>
        <w:spacing w:after="0" w:line="240" w:lineRule="auto"/>
      </w:pPr>
      <w:r>
        <w:separator/>
      </w:r>
    </w:p>
  </w:endnote>
  <w:endnote w:type="continuationSeparator" w:id="0">
    <w:p w14:paraId="08B4D08E" w14:textId="77777777" w:rsidR="00D3175A" w:rsidRDefault="00D3175A" w:rsidP="0004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6687328"/>
      <w:docPartObj>
        <w:docPartGallery w:val="Page Numbers (Bottom of Page)"/>
        <w:docPartUnique/>
      </w:docPartObj>
    </w:sdtPr>
    <w:sdtEndPr/>
    <w:sdtContent>
      <w:p w14:paraId="0CFD42BC" w14:textId="77777777" w:rsidR="002C7E00" w:rsidRDefault="002C7E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AF5DA4B" w14:textId="77777777" w:rsidR="002C7E00" w:rsidRDefault="002C7E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8F0B1" w14:textId="77777777" w:rsidR="002C7E00" w:rsidRDefault="002C7E00">
    <w:pPr>
      <w:pStyle w:val="Stopka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0CE5A" w14:textId="77777777" w:rsidR="00D3175A" w:rsidRDefault="00D3175A" w:rsidP="00045401">
      <w:pPr>
        <w:spacing w:after="0" w:line="240" w:lineRule="auto"/>
      </w:pPr>
      <w:r>
        <w:separator/>
      </w:r>
    </w:p>
  </w:footnote>
  <w:footnote w:type="continuationSeparator" w:id="0">
    <w:p w14:paraId="7668CD82" w14:textId="77777777" w:rsidR="00D3175A" w:rsidRDefault="00D3175A" w:rsidP="00045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7EAF5" w14:textId="77777777" w:rsidR="002C7E00" w:rsidRDefault="002C7E00" w:rsidP="007649D0">
    <w:pPr>
      <w:pStyle w:val="Nagwek"/>
    </w:pPr>
    <w:r w:rsidRPr="001A37D8">
      <w:rPr>
        <w:noProof/>
      </w:rPr>
      <w:drawing>
        <wp:inline distT="0" distB="0" distL="0" distR="0" wp14:anchorId="73C3F962" wp14:editId="40431598">
          <wp:extent cx="1790855" cy="716342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0855" cy="7163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1A37D8">
      <w:rPr>
        <w:noProof/>
      </w:rPr>
      <w:drawing>
        <wp:inline distT="0" distB="0" distL="0" distR="0" wp14:anchorId="68A03EC2" wp14:editId="669490CF">
          <wp:extent cx="2331922" cy="655377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1922" cy="6553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CD7B76" w14:textId="77777777" w:rsidR="002C7E00" w:rsidRDefault="002C7E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A9CA5" w14:textId="77777777" w:rsidR="002C7E00" w:rsidRDefault="002C7E00">
    <w:pPr>
      <w:pStyle w:val="Nagwek"/>
    </w:pPr>
    <w:r w:rsidRPr="001A37D8">
      <w:rPr>
        <w:noProof/>
      </w:rPr>
      <w:drawing>
        <wp:inline distT="0" distB="0" distL="0" distR="0" wp14:anchorId="6C844A76" wp14:editId="2A2974F9">
          <wp:extent cx="1790855" cy="716342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0855" cy="7163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1A37D8">
      <w:rPr>
        <w:noProof/>
      </w:rPr>
      <w:drawing>
        <wp:inline distT="0" distB="0" distL="0" distR="0" wp14:anchorId="137941B6" wp14:editId="2DDAA102">
          <wp:extent cx="2331922" cy="65537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1922" cy="6553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9A80C528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singleLevel"/>
    <w:tmpl w:val="D41CBC44"/>
    <w:name w:val="WW8Num3"/>
    <w:lvl w:ilvl="0">
      <w:start w:val="2"/>
      <w:numFmt w:val="upperLetter"/>
      <w:lvlText w:val="%1."/>
      <w:lvlJc w:val="left"/>
      <w:pPr>
        <w:tabs>
          <w:tab w:val="num" w:pos="142"/>
        </w:tabs>
        <w:ind w:left="142" w:firstLine="0"/>
      </w:pPr>
      <w:rPr>
        <w:b w:val="0"/>
        <w:strike w:val="0"/>
        <w:color w:val="auto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Calibri" w:hint="default"/>
        <w:sz w:val="22"/>
        <w:szCs w:val="22"/>
        <w:lang w:eastAsia="en-US"/>
      </w:rPr>
    </w:lvl>
  </w:abstractNum>
  <w:abstractNum w:abstractNumId="4" w15:restartNumberingAfterBreak="0">
    <w:nsid w:val="00000007"/>
    <w:multiLevelType w:val="multilevel"/>
    <w:tmpl w:val="F086F7D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000000A"/>
    <w:multiLevelType w:val="multilevel"/>
    <w:tmpl w:val="1910C5E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/>
        <w:sz w:val="22"/>
        <w:szCs w:val="22"/>
        <w:lang w:eastAsia="en-US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  <w:sz w:val="21"/>
        <w:szCs w:val="21"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  <w:szCs w:val="22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5780971"/>
    <w:multiLevelType w:val="multilevel"/>
    <w:tmpl w:val="AD4CBC7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4452C3"/>
    <w:multiLevelType w:val="hybridMultilevel"/>
    <w:tmpl w:val="9D264478"/>
    <w:lvl w:ilvl="0" w:tplc="503222B4">
      <w:start w:val="5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621D1F"/>
    <w:multiLevelType w:val="multilevel"/>
    <w:tmpl w:val="D7A206E2"/>
    <w:lvl w:ilvl="0">
      <w:start w:val="2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  <w:sz w:val="21"/>
        <w:szCs w:val="21"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397686"/>
    <w:multiLevelType w:val="multilevel"/>
    <w:tmpl w:val="D0DC2A08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eastAsia="Calibri" w:hint="default"/>
        <w:sz w:val="22"/>
        <w:szCs w:val="22"/>
        <w:lang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340" w:hanging="36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A0EEB"/>
    <w:multiLevelType w:val="multilevel"/>
    <w:tmpl w:val="17A67C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7D57650"/>
    <w:multiLevelType w:val="hybridMultilevel"/>
    <w:tmpl w:val="47BA3F0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F10A93"/>
    <w:multiLevelType w:val="hybridMultilevel"/>
    <w:tmpl w:val="BA4EB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B32194"/>
    <w:multiLevelType w:val="hybridMultilevel"/>
    <w:tmpl w:val="4A88A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D15BA7"/>
    <w:multiLevelType w:val="multilevel"/>
    <w:tmpl w:val="BE44EC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6A83EF3"/>
    <w:multiLevelType w:val="hybridMultilevel"/>
    <w:tmpl w:val="46488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62812"/>
    <w:multiLevelType w:val="hybridMultilevel"/>
    <w:tmpl w:val="EC4258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E2284"/>
    <w:multiLevelType w:val="hybridMultilevel"/>
    <w:tmpl w:val="C994B40C"/>
    <w:lvl w:ilvl="0" w:tplc="00000005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0" w15:restartNumberingAfterBreak="0">
    <w:nsid w:val="32FF29F2"/>
    <w:multiLevelType w:val="multilevel"/>
    <w:tmpl w:val="EBD04740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C902B4"/>
    <w:multiLevelType w:val="hybridMultilevel"/>
    <w:tmpl w:val="AE00A3D6"/>
    <w:lvl w:ilvl="0" w:tplc="0415000F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8BF2392"/>
    <w:multiLevelType w:val="hybridMultilevel"/>
    <w:tmpl w:val="E41EF690"/>
    <w:lvl w:ilvl="0" w:tplc="D2709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A20CF"/>
    <w:multiLevelType w:val="hybridMultilevel"/>
    <w:tmpl w:val="56C8C9B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9648C"/>
    <w:multiLevelType w:val="multilevel"/>
    <w:tmpl w:val="3E3E1A4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67B2529"/>
    <w:multiLevelType w:val="hybridMultilevel"/>
    <w:tmpl w:val="BBA0751E"/>
    <w:lvl w:ilvl="0" w:tplc="04150017">
      <w:start w:val="1"/>
      <w:numFmt w:val="lowerLetter"/>
      <w:lvlText w:val="%1)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6" w15:restartNumberingAfterBreak="0">
    <w:nsid w:val="505E5D94"/>
    <w:multiLevelType w:val="multilevel"/>
    <w:tmpl w:val="A4328A9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602E04"/>
    <w:multiLevelType w:val="multilevel"/>
    <w:tmpl w:val="225EFAE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EDE7D58"/>
    <w:multiLevelType w:val="hybridMultilevel"/>
    <w:tmpl w:val="042C4B10"/>
    <w:lvl w:ilvl="0" w:tplc="218E9CFC">
      <w:start w:val="1"/>
      <w:numFmt w:val="lowerLetter"/>
      <w:lvlText w:val="%1)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9" w15:restartNumberingAfterBreak="0">
    <w:nsid w:val="72933879"/>
    <w:multiLevelType w:val="multilevel"/>
    <w:tmpl w:val="3F60C7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2AF7A3B"/>
    <w:multiLevelType w:val="multilevel"/>
    <w:tmpl w:val="162C03A4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7181D1E"/>
    <w:multiLevelType w:val="multilevel"/>
    <w:tmpl w:val="6148686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90A4BD3"/>
    <w:multiLevelType w:val="hybridMultilevel"/>
    <w:tmpl w:val="2C9814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DD22C7"/>
    <w:multiLevelType w:val="multilevel"/>
    <w:tmpl w:val="E6804068"/>
    <w:lvl w:ilvl="0">
      <w:start w:val="1"/>
      <w:numFmt w:val="lowerLetter"/>
      <w:lvlText w:val="%1."/>
      <w:lvlJc w:val="left"/>
      <w:pPr>
        <w:ind w:left="862" w:hanging="862"/>
      </w:pPr>
      <w:rPr>
        <w:rFonts w:ascii="Calibri" w:eastAsia="Calibri" w:hAnsi="Calibri" w:cs="Calibri"/>
        <w:b w:val="0"/>
        <w:i/>
        <w:strike w:val="0"/>
        <w:color w:val="000000"/>
        <w:sz w:val="16"/>
        <w:szCs w:val="16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24"/>
  </w:num>
  <w:num w:numId="11">
    <w:abstractNumId w:val="13"/>
  </w:num>
  <w:num w:numId="12">
    <w:abstractNumId w:val="32"/>
  </w:num>
  <w:num w:numId="13">
    <w:abstractNumId w:val="15"/>
  </w:num>
  <w:num w:numId="14">
    <w:abstractNumId w:val="14"/>
  </w:num>
  <w:num w:numId="15">
    <w:abstractNumId w:val="20"/>
  </w:num>
  <w:num w:numId="16">
    <w:abstractNumId w:val="16"/>
  </w:num>
  <w:num w:numId="17">
    <w:abstractNumId w:val="12"/>
  </w:num>
  <w:num w:numId="18">
    <w:abstractNumId w:val="17"/>
  </w:num>
  <w:num w:numId="19">
    <w:abstractNumId w:val="25"/>
  </w:num>
  <w:num w:numId="20">
    <w:abstractNumId w:val="1"/>
  </w:num>
  <w:num w:numId="21">
    <w:abstractNumId w:val="19"/>
  </w:num>
  <w:num w:numId="22">
    <w:abstractNumId w:val="28"/>
  </w:num>
  <w:num w:numId="23">
    <w:abstractNumId w:val="18"/>
  </w:num>
  <w:num w:numId="24">
    <w:abstractNumId w:val="30"/>
  </w:num>
  <w:num w:numId="25">
    <w:abstractNumId w:val="27"/>
  </w:num>
  <w:num w:numId="26">
    <w:abstractNumId w:val="31"/>
  </w:num>
  <w:num w:numId="27">
    <w:abstractNumId w:val="10"/>
  </w:num>
  <w:num w:numId="28">
    <w:abstractNumId w:val="21"/>
  </w:num>
  <w:num w:numId="29">
    <w:abstractNumId w:val="23"/>
  </w:num>
  <w:num w:numId="30">
    <w:abstractNumId w:val="26"/>
  </w:num>
  <w:num w:numId="31">
    <w:abstractNumId w:val="9"/>
  </w:num>
  <w:num w:numId="32">
    <w:abstractNumId w:val="22"/>
  </w:num>
  <w:num w:numId="33">
    <w:abstractNumId w:val="33"/>
  </w:num>
  <w:num w:numId="34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9A"/>
    <w:rsid w:val="0000063F"/>
    <w:rsid w:val="000014A4"/>
    <w:rsid w:val="000016A6"/>
    <w:rsid w:val="00001873"/>
    <w:rsid w:val="00002167"/>
    <w:rsid w:val="00002598"/>
    <w:rsid w:val="00003683"/>
    <w:rsid w:val="00003731"/>
    <w:rsid w:val="00003E0A"/>
    <w:rsid w:val="00003F5C"/>
    <w:rsid w:val="00005009"/>
    <w:rsid w:val="00005A52"/>
    <w:rsid w:val="000060A4"/>
    <w:rsid w:val="000065C1"/>
    <w:rsid w:val="000070D2"/>
    <w:rsid w:val="0000716C"/>
    <w:rsid w:val="000073B8"/>
    <w:rsid w:val="00007CB4"/>
    <w:rsid w:val="00010292"/>
    <w:rsid w:val="00010581"/>
    <w:rsid w:val="00011AF8"/>
    <w:rsid w:val="00011FDB"/>
    <w:rsid w:val="00012B6B"/>
    <w:rsid w:val="0001346A"/>
    <w:rsid w:val="00013639"/>
    <w:rsid w:val="000145B4"/>
    <w:rsid w:val="00014F16"/>
    <w:rsid w:val="000152DE"/>
    <w:rsid w:val="00016FFB"/>
    <w:rsid w:val="00020158"/>
    <w:rsid w:val="000201CD"/>
    <w:rsid w:val="00021CD4"/>
    <w:rsid w:val="00022735"/>
    <w:rsid w:val="0002293C"/>
    <w:rsid w:val="00022BD8"/>
    <w:rsid w:val="00022C0D"/>
    <w:rsid w:val="0002398A"/>
    <w:rsid w:val="00024087"/>
    <w:rsid w:val="00024657"/>
    <w:rsid w:val="000246C0"/>
    <w:rsid w:val="000259C0"/>
    <w:rsid w:val="00025B7B"/>
    <w:rsid w:val="000302E5"/>
    <w:rsid w:val="0003090B"/>
    <w:rsid w:val="00030FC9"/>
    <w:rsid w:val="0003137D"/>
    <w:rsid w:val="000325A3"/>
    <w:rsid w:val="00032714"/>
    <w:rsid w:val="00032F2E"/>
    <w:rsid w:val="0003302C"/>
    <w:rsid w:val="000337E1"/>
    <w:rsid w:val="00033C45"/>
    <w:rsid w:val="00033FD4"/>
    <w:rsid w:val="00034FB2"/>
    <w:rsid w:val="00036003"/>
    <w:rsid w:val="0003694F"/>
    <w:rsid w:val="00037599"/>
    <w:rsid w:val="000379CA"/>
    <w:rsid w:val="00037A99"/>
    <w:rsid w:val="00037BC9"/>
    <w:rsid w:val="00040049"/>
    <w:rsid w:val="00040C25"/>
    <w:rsid w:val="000410BF"/>
    <w:rsid w:val="00042EE0"/>
    <w:rsid w:val="00043E8A"/>
    <w:rsid w:val="00045401"/>
    <w:rsid w:val="000456F0"/>
    <w:rsid w:val="00045D7E"/>
    <w:rsid w:val="000475A0"/>
    <w:rsid w:val="0004784F"/>
    <w:rsid w:val="00050247"/>
    <w:rsid w:val="000509B4"/>
    <w:rsid w:val="000521D0"/>
    <w:rsid w:val="000529F6"/>
    <w:rsid w:val="00052DE1"/>
    <w:rsid w:val="00053156"/>
    <w:rsid w:val="00053198"/>
    <w:rsid w:val="00053E19"/>
    <w:rsid w:val="000541BD"/>
    <w:rsid w:val="0005470F"/>
    <w:rsid w:val="00054989"/>
    <w:rsid w:val="00054DB0"/>
    <w:rsid w:val="0005508B"/>
    <w:rsid w:val="000554C7"/>
    <w:rsid w:val="000559C6"/>
    <w:rsid w:val="00057155"/>
    <w:rsid w:val="00057BA3"/>
    <w:rsid w:val="000604FC"/>
    <w:rsid w:val="00061EF4"/>
    <w:rsid w:val="00064173"/>
    <w:rsid w:val="0006445D"/>
    <w:rsid w:val="00064AA9"/>
    <w:rsid w:val="000650D0"/>
    <w:rsid w:val="00065C4D"/>
    <w:rsid w:val="0006631E"/>
    <w:rsid w:val="0006709B"/>
    <w:rsid w:val="000713B9"/>
    <w:rsid w:val="00071740"/>
    <w:rsid w:val="00071F62"/>
    <w:rsid w:val="00072143"/>
    <w:rsid w:val="0007341D"/>
    <w:rsid w:val="00073686"/>
    <w:rsid w:val="000741CC"/>
    <w:rsid w:val="00074FD4"/>
    <w:rsid w:val="000750B1"/>
    <w:rsid w:val="00075E62"/>
    <w:rsid w:val="00075F9D"/>
    <w:rsid w:val="00076071"/>
    <w:rsid w:val="00076237"/>
    <w:rsid w:val="000763E4"/>
    <w:rsid w:val="00076531"/>
    <w:rsid w:val="000769D3"/>
    <w:rsid w:val="00076E6D"/>
    <w:rsid w:val="0007708D"/>
    <w:rsid w:val="0007766E"/>
    <w:rsid w:val="00077774"/>
    <w:rsid w:val="00077862"/>
    <w:rsid w:val="00080A0C"/>
    <w:rsid w:val="0008106A"/>
    <w:rsid w:val="00081D98"/>
    <w:rsid w:val="00083AA2"/>
    <w:rsid w:val="0008407A"/>
    <w:rsid w:val="0008520B"/>
    <w:rsid w:val="00085488"/>
    <w:rsid w:val="000854EB"/>
    <w:rsid w:val="00085868"/>
    <w:rsid w:val="00086E2C"/>
    <w:rsid w:val="00087209"/>
    <w:rsid w:val="000873C6"/>
    <w:rsid w:val="00087B26"/>
    <w:rsid w:val="000906F5"/>
    <w:rsid w:val="00090762"/>
    <w:rsid w:val="00090795"/>
    <w:rsid w:val="00090C88"/>
    <w:rsid w:val="00090E32"/>
    <w:rsid w:val="00091A7E"/>
    <w:rsid w:val="00091F70"/>
    <w:rsid w:val="0009210F"/>
    <w:rsid w:val="00092351"/>
    <w:rsid w:val="00092D65"/>
    <w:rsid w:val="00094895"/>
    <w:rsid w:val="0009597A"/>
    <w:rsid w:val="0009597E"/>
    <w:rsid w:val="00095A2D"/>
    <w:rsid w:val="00095D7C"/>
    <w:rsid w:val="00096EEF"/>
    <w:rsid w:val="00097B59"/>
    <w:rsid w:val="000A0499"/>
    <w:rsid w:val="000A0535"/>
    <w:rsid w:val="000A1C21"/>
    <w:rsid w:val="000A2712"/>
    <w:rsid w:val="000A2A22"/>
    <w:rsid w:val="000A2EED"/>
    <w:rsid w:val="000A3879"/>
    <w:rsid w:val="000A3D3D"/>
    <w:rsid w:val="000A3FAE"/>
    <w:rsid w:val="000A5790"/>
    <w:rsid w:val="000A6BEF"/>
    <w:rsid w:val="000A70EB"/>
    <w:rsid w:val="000A7900"/>
    <w:rsid w:val="000B0575"/>
    <w:rsid w:val="000B0E38"/>
    <w:rsid w:val="000B12E7"/>
    <w:rsid w:val="000B1361"/>
    <w:rsid w:val="000B3BAE"/>
    <w:rsid w:val="000B4656"/>
    <w:rsid w:val="000B5657"/>
    <w:rsid w:val="000B5768"/>
    <w:rsid w:val="000B5D01"/>
    <w:rsid w:val="000B655A"/>
    <w:rsid w:val="000B6928"/>
    <w:rsid w:val="000B6D26"/>
    <w:rsid w:val="000B7397"/>
    <w:rsid w:val="000B768C"/>
    <w:rsid w:val="000C0132"/>
    <w:rsid w:val="000C0EAB"/>
    <w:rsid w:val="000C13DB"/>
    <w:rsid w:val="000C1A98"/>
    <w:rsid w:val="000C2827"/>
    <w:rsid w:val="000C3534"/>
    <w:rsid w:val="000C4F74"/>
    <w:rsid w:val="000C548C"/>
    <w:rsid w:val="000C6255"/>
    <w:rsid w:val="000C73CA"/>
    <w:rsid w:val="000D0034"/>
    <w:rsid w:val="000D0300"/>
    <w:rsid w:val="000D066D"/>
    <w:rsid w:val="000D08A5"/>
    <w:rsid w:val="000D1C63"/>
    <w:rsid w:val="000D1E84"/>
    <w:rsid w:val="000D28C8"/>
    <w:rsid w:val="000D3092"/>
    <w:rsid w:val="000D309A"/>
    <w:rsid w:val="000D406D"/>
    <w:rsid w:val="000D4B02"/>
    <w:rsid w:val="000D5644"/>
    <w:rsid w:val="000D5876"/>
    <w:rsid w:val="000D7515"/>
    <w:rsid w:val="000D79AE"/>
    <w:rsid w:val="000D7C28"/>
    <w:rsid w:val="000D7FC0"/>
    <w:rsid w:val="000E0615"/>
    <w:rsid w:val="000E0B15"/>
    <w:rsid w:val="000E1269"/>
    <w:rsid w:val="000E1626"/>
    <w:rsid w:val="000E3421"/>
    <w:rsid w:val="000E3AAB"/>
    <w:rsid w:val="000E3FA5"/>
    <w:rsid w:val="000E41DA"/>
    <w:rsid w:val="000E4225"/>
    <w:rsid w:val="000E48AD"/>
    <w:rsid w:val="000E4A31"/>
    <w:rsid w:val="000E4CE8"/>
    <w:rsid w:val="000E529C"/>
    <w:rsid w:val="000E57F6"/>
    <w:rsid w:val="000E5829"/>
    <w:rsid w:val="000E5D72"/>
    <w:rsid w:val="000E5F42"/>
    <w:rsid w:val="000E71DB"/>
    <w:rsid w:val="000E7546"/>
    <w:rsid w:val="000E7E73"/>
    <w:rsid w:val="000F215F"/>
    <w:rsid w:val="000F289A"/>
    <w:rsid w:val="000F4AF4"/>
    <w:rsid w:val="000F505C"/>
    <w:rsid w:val="000F6033"/>
    <w:rsid w:val="000F634A"/>
    <w:rsid w:val="000F6550"/>
    <w:rsid w:val="000F6788"/>
    <w:rsid w:val="000F6F91"/>
    <w:rsid w:val="000F7D49"/>
    <w:rsid w:val="001002AE"/>
    <w:rsid w:val="001008EC"/>
    <w:rsid w:val="00102499"/>
    <w:rsid w:val="00103A27"/>
    <w:rsid w:val="00103AA7"/>
    <w:rsid w:val="00103D76"/>
    <w:rsid w:val="00104230"/>
    <w:rsid w:val="0010462C"/>
    <w:rsid w:val="0010465C"/>
    <w:rsid w:val="00105308"/>
    <w:rsid w:val="00105C17"/>
    <w:rsid w:val="00105D2D"/>
    <w:rsid w:val="001101A3"/>
    <w:rsid w:val="001109E1"/>
    <w:rsid w:val="00111628"/>
    <w:rsid w:val="0011522A"/>
    <w:rsid w:val="00115D70"/>
    <w:rsid w:val="00116078"/>
    <w:rsid w:val="001163F6"/>
    <w:rsid w:val="0011664B"/>
    <w:rsid w:val="001175BA"/>
    <w:rsid w:val="00117841"/>
    <w:rsid w:val="001207FE"/>
    <w:rsid w:val="00120A47"/>
    <w:rsid w:val="00120CD3"/>
    <w:rsid w:val="00120E83"/>
    <w:rsid w:val="001216B1"/>
    <w:rsid w:val="00121A3A"/>
    <w:rsid w:val="001227E2"/>
    <w:rsid w:val="00122D3D"/>
    <w:rsid w:val="00124D15"/>
    <w:rsid w:val="00125362"/>
    <w:rsid w:val="001261EB"/>
    <w:rsid w:val="00126CBB"/>
    <w:rsid w:val="00126CDA"/>
    <w:rsid w:val="00127010"/>
    <w:rsid w:val="001275BF"/>
    <w:rsid w:val="001279E4"/>
    <w:rsid w:val="00130C06"/>
    <w:rsid w:val="00130DBE"/>
    <w:rsid w:val="0013274B"/>
    <w:rsid w:val="00132869"/>
    <w:rsid w:val="00132BE3"/>
    <w:rsid w:val="001338E7"/>
    <w:rsid w:val="00134061"/>
    <w:rsid w:val="00135077"/>
    <w:rsid w:val="001359B7"/>
    <w:rsid w:val="00136638"/>
    <w:rsid w:val="00136A4C"/>
    <w:rsid w:val="00137BBF"/>
    <w:rsid w:val="00140537"/>
    <w:rsid w:val="00140E9C"/>
    <w:rsid w:val="0014122D"/>
    <w:rsid w:val="001424A1"/>
    <w:rsid w:val="00142D92"/>
    <w:rsid w:val="00142E02"/>
    <w:rsid w:val="001430DE"/>
    <w:rsid w:val="001439C2"/>
    <w:rsid w:val="00146312"/>
    <w:rsid w:val="00146FAC"/>
    <w:rsid w:val="001476E2"/>
    <w:rsid w:val="00150EC2"/>
    <w:rsid w:val="001512EB"/>
    <w:rsid w:val="0015171E"/>
    <w:rsid w:val="0015194D"/>
    <w:rsid w:val="00151E60"/>
    <w:rsid w:val="00152923"/>
    <w:rsid w:val="00153B01"/>
    <w:rsid w:val="00154FC6"/>
    <w:rsid w:val="00155A9A"/>
    <w:rsid w:val="001561AC"/>
    <w:rsid w:val="00156499"/>
    <w:rsid w:val="00156976"/>
    <w:rsid w:val="00156D42"/>
    <w:rsid w:val="00156EDF"/>
    <w:rsid w:val="0015745A"/>
    <w:rsid w:val="00157816"/>
    <w:rsid w:val="00157A42"/>
    <w:rsid w:val="001604D0"/>
    <w:rsid w:val="001624F5"/>
    <w:rsid w:val="0016338A"/>
    <w:rsid w:val="00163737"/>
    <w:rsid w:val="00164A89"/>
    <w:rsid w:val="001654B8"/>
    <w:rsid w:val="001658FB"/>
    <w:rsid w:val="00165BF2"/>
    <w:rsid w:val="00165EB2"/>
    <w:rsid w:val="00167127"/>
    <w:rsid w:val="001678EF"/>
    <w:rsid w:val="001707F6"/>
    <w:rsid w:val="0017179E"/>
    <w:rsid w:val="00171987"/>
    <w:rsid w:val="00171C7E"/>
    <w:rsid w:val="00172161"/>
    <w:rsid w:val="001723E7"/>
    <w:rsid w:val="00172C4E"/>
    <w:rsid w:val="001732A9"/>
    <w:rsid w:val="00173EDE"/>
    <w:rsid w:val="00174638"/>
    <w:rsid w:val="001747C0"/>
    <w:rsid w:val="00175527"/>
    <w:rsid w:val="00176626"/>
    <w:rsid w:val="00176DC9"/>
    <w:rsid w:val="00176E4C"/>
    <w:rsid w:val="00176EE6"/>
    <w:rsid w:val="00176FE7"/>
    <w:rsid w:val="00177350"/>
    <w:rsid w:val="001773D8"/>
    <w:rsid w:val="00180CF6"/>
    <w:rsid w:val="00181391"/>
    <w:rsid w:val="00181F03"/>
    <w:rsid w:val="0018204E"/>
    <w:rsid w:val="00182454"/>
    <w:rsid w:val="001829DF"/>
    <w:rsid w:val="00182A7C"/>
    <w:rsid w:val="0018384D"/>
    <w:rsid w:val="00183A6B"/>
    <w:rsid w:val="0018452E"/>
    <w:rsid w:val="00184C34"/>
    <w:rsid w:val="00184E6E"/>
    <w:rsid w:val="0018519F"/>
    <w:rsid w:val="001853E1"/>
    <w:rsid w:val="00185B94"/>
    <w:rsid w:val="00187C2C"/>
    <w:rsid w:val="00191704"/>
    <w:rsid w:val="001917FD"/>
    <w:rsid w:val="00191D8F"/>
    <w:rsid w:val="00192F06"/>
    <w:rsid w:val="00193059"/>
    <w:rsid w:val="0019369D"/>
    <w:rsid w:val="001936FF"/>
    <w:rsid w:val="0019373C"/>
    <w:rsid w:val="00193874"/>
    <w:rsid w:val="00195512"/>
    <w:rsid w:val="001957C2"/>
    <w:rsid w:val="00196134"/>
    <w:rsid w:val="00196A2F"/>
    <w:rsid w:val="00197016"/>
    <w:rsid w:val="00197515"/>
    <w:rsid w:val="00197752"/>
    <w:rsid w:val="001A038A"/>
    <w:rsid w:val="001A0724"/>
    <w:rsid w:val="001A0739"/>
    <w:rsid w:val="001A10AC"/>
    <w:rsid w:val="001A1EA4"/>
    <w:rsid w:val="001A2669"/>
    <w:rsid w:val="001A2F4F"/>
    <w:rsid w:val="001A37D8"/>
    <w:rsid w:val="001A3DB1"/>
    <w:rsid w:val="001A58B3"/>
    <w:rsid w:val="001A61B7"/>
    <w:rsid w:val="001A6A6C"/>
    <w:rsid w:val="001A6D76"/>
    <w:rsid w:val="001A714B"/>
    <w:rsid w:val="001B051A"/>
    <w:rsid w:val="001B213A"/>
    <w:rsid w:val="001B27A2"/>
    <w:rsid w:val="001B2E78"/>
    <w:rsid w:val="001B330C"/>
    <w:rsid w:val="001B345A"/>
    <w:rsid w:val="001B34E4"/>
    <w:rsid w:val="001B4D56"/>
    <w:rsid w:val="001B5166"/>
    <w:rsid w:val="001B5E60"/>
    <w:rsid w:val="001B5F57"/>
    <w:rsid w:val="001B6400"/>
    <w:rsid w:val="001B77C5"/>
    <w:rsid w:val="001B7EDD"/>
    <w:rsid w:val="001B7EFE"/>
    <w:rsid w:val="001C0046"/>
    <w:rsid w:val="001C041B"/>
    <w:rsid w:val="001C0494"/>
    <w:rsid w:val="001C052F"/>
    <w:rsid w:val="001C278F"/>
    <w:rsid w:val="001C2814"/>
    <w:rsid w:val="001C3CAC"/>
    <w:rsid w:val="001C4734"/>
    <w:rsid w:val="001C60ED"/>
    <w:rsid w:val="001C6FB3"/>
    <w:rsid w:val="001D0403"/>
    <w:rsid w:val="001D1819"/>
    <w:rsid w:val="001D1B9C"/>
    <w:rsid w:val="001D21C2"/>
    <w:rsid w:val="001D23A5"/>
    <w:rsid w:val="001D2B1F"/>
    <w:rsid w:val="001D4B1D"/>
    <w:rsid w:val="001D5656"/>
    <w:rsid w:val="001D5F3D"/>
    <w:rsid w:val="001D661D"/>
    <w:rsid w:val="001D6B0E"/>
    <w:rsid w:val="001E005E"/>
    <w:rsid w:val="001E08C8"/>
    <w:rsid w:val="001E0A6B"/>
    <w:rsid w:val="001E0F48"/>
    <w:rsid w:val="001E0F55"/>
    <w:rsid w:val="001E0FE8"/>
    <w:rsid w:val="001E114F"/>
    <w:rsid w:val="001E1312"/>
    <w:rsid w:val="001E18D1"/>
    <w:rsid w:val="001E26B3"/>
    <w:rsid w:val="001E2C53"/>
    <w:rsid w:val="001E51CF"/>
    <w:rsid w:val="001E5333"/>
    <w:rsid w:val="001E60F3"/>
    <w:rsid w:val="001F0117"/>
    <w:rsid w:val="001F29FF"/>
    <w:rsid w:val="001F3497"/>
    <w:rsid w:val="001F3B76"/>
    <w:rsid w:val="001F5562"/>
    <w:rsid w:val="001F68FA"/>
    <w:rsid w:val="001F7640"/>
    <w:rsid w:val="001F767B"/>
    <w:rsid w:val="001F7DCC"/>
    <w:rsid w:val="002000BD"/>
    <w:rsid w:val="0020010F"/>
    <w:rsid w:val="00200D32"/>
    <w:rsid w:val="0020122A"/>
    <w:rsid w:val="002018BE"/>
    <w:rsid w:val="002021EC"/>
    <w:rsid w:val="00202F2E"/>
    <w:rsid w:val="00203F6D"/>
    <w:rsid w:val="002041C0"/>
    <w:rsid w:val="00204465"/>
    <w:rsid w:val="0020460E"/>
    <w:rsid w:val="00205028"/>
    <w:rsid w:val="00205E48"/>
    <w:rsid w:val="002067C8"/>
    <w:rsid w:val="0020775D"/>
    <w:rsid w:val="0021005C"/>
    <w:rsid w:val="002115C1"/>
    <w:rsid w:val="002121F0"/>
    <w:rsid w:val="002124AE"/>
    <w:rsid w:val="00212B55"/>
    <w:rsid w:val="00212D11"/>
    <w:rsid w:val="0021350E"/>
    <w:rsid w:val="00213A9F"/>
    <w:rsid w:val="00213EA6"/>
    <w:rsid w:val="00214CD2"/>
    <w:rsid w:val="00214F83"/>
    <w:rsid w:val="00215351"/>
    <w:rsid w:val="002162FD"/>
    <w:rsid w:val="00217B78"/>
    <w:rsid w:val="00217D31"/>
    <w:rsid w:val="0022179D"/>
    <w:rsid w:val="00222CC0"/>
    <w:rsid w:val="00222F1A"/>
    <w:rsid w:val="00224492"/>
    <w:rsid w:val="0022645F"/>
    <w:rsid w:val="00226AF8"/>
    <w:rsid w:val="00227576"/>
    <w:rsid w:val="00230FA5"/>
    <w:rsid w:val="00231213"/>
    <w:rsid w:val="00232666"/>
    <w:rsid w:val="00232DB4"/>
    <w:rsid w:val="0023368C"/>
    <w:rsid w:val="00233738"/>
    <w:rsid w:val="00233EAE"/>
    <w:rsid w:val="0023410C"/>
    <w:rsid w:val="00234DA2"/>
    <w:rsid w:val="0023639C"/>
    <w:rsid w:val="00236B9B"/>
    <w:rsid w:val="00236BE8"/>
    <w:rsid w:val="00237081"/>
    <w:rsid w:val="00240628"/>
    <w:rsid w:val="00241053"/>
    <w:rsid w:val="00241FEE"/>
    <w:rsid w:val="0024357C"/>
    <w:rsid w:val="00243A65"/>
    <w:rsid w:val="002445E8"/>
    <w:rsid w:val="00244F9F"/>
    <w:rsid w:val="0024647E"/>
    <w:rsid w:val="0024676B"/>
    <w:rsid w:val="00246852"/>
    <w:rsid w:val="00246C96"/>
    <w:rsid w:val="002477FB"/>
    <w:rsid w:val="00247D35"/>
    <w:rsid w:val="00250218"/>
    <w:rsid w:val="00250615"/>
    <w:rsid w:val="00250FF7"/>
    <w:rsid w:val="0025142F"/>
    <w:rsid w:val="002520B8"/>
    <w:rsid w:val="00252F32"/>
    <w:rsid w:val="00255346"/>
    <w:rsid w:val="00255CE3"/>
    <w:rsid w:val="002567A4"/>
    <w:rsid w:val="0025707A"/>
    <w:rsid w:val="002600F9"/>
    <w:rsid w:val="0026083D"/>
    <w:rsid w:val="002609C9"/>
    <w:rsid w:val="002618F8"/>
    <w:rsid w:val="00261940"/>
    <w:rsid w:val="00263598"/>
    <w:rsid w:val="00263BBC"/>
    <w:rsid w:val="00263EFC"/>
    <w:rsid w:val="00264C1D"/>
    <w:rsid w:val="00265CB2"/>
    <w:rsid w:val="00265D65"/>
    <w:rsid w:val="00266550"/>
    <w:rsid w:val="00266652"/>
    <w:rsid w:val="00266B5C"/>
    <w:rsid w:val="00266C13"/>
    <w:rsid w:val="00266EE3"/>
    <w:rsid w:val="002674E4"/>
    <w:rsid w:val="00267A3D"/>
    <w:rsid w:val="00267AA8"/>
    <w:rsid w:val="00270406"/>
    <w:rsid w:val="00270841"/>
    <w:rsid w:val="002718F5"/>
    <w:rsid w:val="00271B47"/>
    <w:rsid w:val="00271BFC"/>
    <w:rsid w:val="00272054"/>
    <w:rsid w:val="002736AD"/>
    <w:rsid w:val="00273A60"/>
    <w:rsid w:val="00273CCA"/>
    <w:rsid w:val="00276018"/>
    <w:rsid w:val="002764D4"/>
    <w:rsid w:val="002765E2"/>
    <w:rsid w:val="002771CE"/>
    <w:rsid w:val="00280D01"/>
    <w:rsid w:val="002814CF"/>
    <w:rsid w:val="002826DB"/>
    <w:rsid w:val="00283A1A"/>
    <w:rsid w:val="00283CB2"/>
    <w:rsid w:val="00284CBD"/>
    <w:rsid w:val="00284F54"/>
    <w:rsid w:val="00287148"/>
    <w:rsid w:val="0028755F"/>
    <w:rsid w:val="002877CA"/>
    <w:rsid w:val="002914FC"/>
    <w:rsid w:val="00291C1E"/>
    <w:rsid w:val="00292675"/>
    <w:rsid w:val="00292945"/>
    <w:rsid w:val="00292C6D"/>
    <w:rsid w:val="002947A2"/>
    <w:rsid w:val="00294BC8"/>
    <w:rsid w:val="002960FE"/>
    <w:rsid w:val="002972AE"/>
    <w:rsid w:val="00297AC7"/>
    <w:rsid w:val="002A00B2"/>
    <w:rsid w:val="002A0309"/>
    <w:rsid w:val="002A0938"/>
    <w:rsid w:val="002A2E59"/>
    <w:rsid w:val="002A30B6"/>
    <w:rsid w:val="002A3793"/>
    <w:rsid w:val="002A4190"/>
    <w:rsid w:val="002A4F4C"/>
    <w:rsid w:val="002A50FD"/>
    <w:rsid w:val="002A5FC2"/>
    <w:rsid w:val="002A6259"/>
    <w:rsid w:val="002A65E7"/>
    <w:rsid w:val="002A6E15"/>
    <w:rsid w:val="002A72AF"/>
    <w:rsid w:val="002B013C"/>
    <w:rsid w:val="002B01CE"/>
    <w:rsid w:val="002B2E36"/>
    <w:rsid w:val="002B3930"/>
    <w:rsid w:val="002B4022"/>
    <w:rsid w:val="002B59BC"/>
    <w:rsid w:val="002B6212"/>
    <w:rsid w:val="002B630C"/>
    <w:rsid w:val="002B63B2"/>
    <w:rsid w:val="002B6EAF"/>
    <w:rsid w:val="002B78E0"/>
    <w:rsid w:val="002C01A5"/>
    <w:rsid w:val="002C0689"/>
    <w:rsid w:val="002C0CB4"/>
    <w:rsid w:val="002C0CD6"/>
    <w:rsid w:val="002C1433"/>
    <w:rsid w:val="002C1C63"/>
    <w:rsid w:val="002C2953"/>
    <w:rsid w:val="002C2A58"/>
    <w:rsid w:val="002C2CBC"/>
    <w:rsid w:val="002C386B"/>
    <w:rsid w:val="002C3E06"/>
    <w:rsid w:val="002C3FF2"/>
    <w:rsid w:val="002C4F55"/>
    <w:rsid w:val="002C5156"/>
    <w:rsid w:val="002C5614"/>
    <w:rsid w:val="002C5879"/>
    <w:rsid w:val="002C6384"/>
    <w:rsid w:val="002C6429"/>
    <w:rsid w:val="002C654B"/>
    <w:rsid w:val="002C65C8"/>
    <w:rsid w:val="002C6932"/>
    <w:rsid w:val="002C702D"/>
    <w:rsid w:val="002C7424"/>
    <w:rsid w:val="002C7E00"/>
    <w:rsid w:val="002D057E"/>
    <w:rsid w:val="002D06D3"/>
    <w:rsid w:val="002D0AA9"/>
    <w:rsid w:val="002D1084"/>
    <w:rsid w:val="002D19CB"/>
    <w:rsid w:val="002D21BE"/>
    <w:rsid w:val="002D3F7E"/>
    <w:rsid w:val="002D4A8A"/>
    <w:rsid w:val="002D54CD"/>
    <w:rsid w:val="002D557B"/>
    <w:rsid w:val="002D60E6"/>
    <w:rsid w:val="002D64F7"/>
    <w:rsid w:val="002D6538"/>
    <w:rsid w:val="002D7AE8"/>
    <w:rsid w:val="002D7CC3"/>
    <w:rsid w:val="002E1205"/>
    <w:rsid w:val="002E1581"/>
    <w:rsid w:val="002E2572"/>
    <w:rsid w:val="002E33D7"/>
    <w:rsid w:val="002E435F"/>
    <w:rsid w:val="002E473C"/>
    <w:rsid w:val="002E5D71"/>
    <w:rsid w:val="002E5E51"/>
    <w:rsid w:val="002E5ECE"/>
    <w:rsid w:val="002E6EF3"/>
    <w:rsid w:val="002E7152"/>
    <w:rsid w:val="002E75F2"/>
    <w:rsid w:val="002E761C"/>
    <w:rsid w:val="002F0A14"/>
    <w:rsid w:val="002F0F7D"/>
    <w:rsid w:val="002F1571"/>
    <w:rsid w:val="002F1902"/>
    <w:rsid w:val="002F1C1B"/>
    <w:rsid w:val="002F1D21"/>
    <w:rsid w:val="002F1E2A"/>
    <w:rsid w:val="002F22B0"/>
    <w:rsid w:val="002F308E"/>
    <w:rsid w:val="002F35E3"/>
    <w:rsid w:val="002F416C"/>
    <w:rsid w:val="002F4FE0"/>
    <w:rsid w:val="002F5048"/>
    <w:rsid w:val="002F5B0D"/>
    <w:rsid w:val="002F5C6A"/>
    <w:rsid w:val="002F5F3C"/>
    <w:rsid w:val="002F69E5"/>
    <w:rsid w:val="002F72C7"/>
    <w:rsid w:val="00300022"/>
    <w:rsid w:val="00300532"/>
    <w:rsid w:val="00300FBE"/>
    <w:rsid w:val="00301253"/>
    <w:rsid w:val="003012FD"/>
    <w:rsid w:val="0030190E"/>
    <w:rsid w:val="0030208A"/>
    <w:rsid w:val="00302DBA"/>
    <w:rsid w:val="00302E5A"/>
    <w:rsid w:val="003031E8"/>
    <w:rsid w:val="00303490"/>
    <w:rsid w:val="0030372E"/>
    <w:rsid w:val="00303BFC"/>
    <w:rsid w:val="0030426E"/>
    <w:rsid w:val="00304309"/>
    <w:rsid w:val="0030478B"/>
    <w:rsid w:val="003048BC"/>
    <w:rsid w:val="00305BD6"/>
    <w:rsid w:val="00306AD9"/>
    <w:rsid w:val="00306F7A"/>
    <w:rsid w:val="00307123"/>
    <w:rsid w:val="00310434"/>
    <w:rsid w:val="0031150C"/>
    <w:rsid w:val="003117BF"/>
    <w:rsid w:val="003122C7"/>
    <w:rsid w:val="00312A93"/>
    <w:rsid w:val="00312A9C"/>
    <w:rsid w:val="0031305A"/>
    <w:rsid w:val="003136F4"/>
    <w:rsid w:val="00314CAE"/>
    <w:rsid w:val="00315267"/>
    <w:rsid w:val="00315AD2"/>
    <w:rsid w:val="00315F16"/>
    <w:rsid w:val="003163EC"/>
    <w:rsid w:val="0031738E"/>
    <w:rsid w:val="0032038A"/>
    <w:rsid w:val="003217B9"/>
    <w:rsid w:val="0032220C"/>
    <w:rsid w:val="00322968"/>
    <w:rsid w:val="00323871"/>
    <w:rsid w:val="00323F82"/>
    <w:rsid w:val="00324456"/>
    <w:rsid w:val="00326CA3"/>
    <w:rsid w:val="0032782F"/>
    <w:rsid w:val="00330101"/>
    <w:rsid w:val="003314BD"/>
    <w:rsid w:val="00332032"/>
    <w:rsid w:val="003326A1"/>
    <w:rsid w:val="003334C0"/>
    <w:rsid w:val="0033393C"/>
    <w:rsid w:val="00334C1C"/>
    <w:rsid w:val="00335F20"/>
    <w:rsid w:val="00336ADA"/>
    <w:rsid w:val="003370FA"/>
    <w:rsid w:val="00337E7D"/>
    <w:rsid w:val="00340066"/>
    <w:rsid w:val="00340986"/>
    <w:rsid w:val="003412E8"/>
    <w:rsid w:val="00341445"/>
    <w:rsid w:val="00341721"/>
    <w:rsid w:val="00341F80"/>
    <w:rsid w:val="00342922"/>
    <w:rsid w:val="00342BA6"/>
    <w:rsid w:val="003435B8"/>
    <w:rsid w:val="003438B4"/>
    <w:rsid w:val="00344A80"/>
    <w:rsid w:val="0034559F"/>
    <w:rsid w:val="00345D20"/>
    <w:rsid w:val="003462A3"/>
    <w:rsid w:val="00346593"/>
    <w:rsid w:val="00346674"/>
    <w:rsid w:val="00346993"/>
    <w:rsid w:val="00346E16"/>
    <w:rsid w:val="00347005"/>
    <w:rsid w:val="0034735E"/>
    <w:rsid w:val="00347530"/>
    <w:rsid w:val="003477EE"/>
    <w:rsid w:val="00347890"/>
    <w:rsid w:val="00347ED2"/>
    <w:rsid w:val="00350544"/>
    <w:rsid w:val="0035124D"/>
    <w:rsid w:val="003513FD"/>
    <w:rsid w:val="00352001"/>
    <w:rsid w:val="003520DE"/>
    <w:rsid w:val="003527E1"/>
    <w:rsid w:val="00352A63"/>
    <w:rsid w:val="00352E37"/>
    <w:rsid w:val="00353138"/>
    <w:rsid w:val="003534B6"/>
    <w:rsid w:val="00354360"/>
    <w:rsid w:val="00355269"/>
    <w:rsid w:val="00355DBA"/>
    <w:rsid w:val="00355EFF"/>
    <w:rsid w:val="003564C9"/>
    <w:rsid w:val="00356615"/>
    <w:rsid w:val="00356C4A"/>
    <w:rsid w:val="00357515"/>
    <w:rsid w:val="00360EE9"/>
    <w:rsid w:val="00361FA5"/>
    <w:rsid w:val="00362E6F"/>
    <w:rsid w:val="003633D2"/>
    <w:rsid w:val="00363C7B"/>
    <w:rsid w:val="00363E15"/>
    <w:rsid w:val="003652DF"/>
    <w:rsid w:val="00365CD1"/>
    <w:rsid w:val="00365EB7"/>
    <w:rsid w:val="003670A0"/>
    <w:rsid w:val="0037088B"/>
    <w:rsid w:val="00371298"/>
    <w:rsid w:val="00371BC2"/>
    <w:rsid w:val="00371EBC"/>
    <w:rsid w:val="003723C6"/>
    <w:rsid w:val="0037324D"/>
    <w:rsid w:val="00373604"/>
    <w:rsid w:val="0037616C"/>
    <w:rsid w:val="00377263"/>
    <w:rsid w:val="00380304"/>
    <w:rsid w:val="00380698"/>
    <w:rsid w:val="003808DB"/>
    <w:rsid w:val="00380E1F"/>
    <w:rsid w:val="0038235F"/>
    <w:rsid w:val="0038246E"/>
    <w:rsid w:val="00382936"/>
    <w:rsid w:val="00382E5F"/>
    <w:rsid w:val="00383D88"/>
    <w:rsid w:val="00384ACA"/>
    <w:rsid w:val="0038539E"/>
    <w:rsid w:val="003853E0"/>
    <w:rsid w:val="00385B2D"/>
    <w:rsid w:val="0038649A"/>
    <w:rsid w:val="00386590"/>
    <w:rsid w:val="00386929"/>
    <w:rsid w:val="00386BE7"/>
    <w:rsid w:val="0038750A"/>
    <w:rsid w:val="0038790F"/>
    <w:rsid w:val="003879C6"/>
    <w:rsid w:val="00387ABF"/>
    <w:rsid w:val="00387FB3"/>
    <w:rsid w:val="003905CE"/>
    <w:rsid w:val="00392B26"/>
    <w:rsid w:val="0039330F"/>
    <w:rsid w:val="00393783"/>
    <w:rsid w:val="00394A06"/>
    <w:rsid w:val="00394D10"/>
    <w:rsid w:val="003953DC"/>
    <w:rsid w:val="00395C47"/>
    <w:rsid w:val="00395F09"/>
    <w:rsid w:val="00396BAB"/>
    <w:rsid w:val="003979F6"/>
    <w:rsid w:val="00397A8E"/>
    <w:rsid w:val="003A10DB"/>
    <w:rsid w:val="003A22C0"/>
    <w:rsid w:val="003A24D7"/>
    <w:rsid w:val="003A269B"/>
    <w:rsid w:val="003A2890"/>
    <w:rsid w:val="003A2BAB"/>
    <w:rsid w:val="003A3290"/>
    <w:rsid w:val="003A3B96"/>
    <w:rsid w:val="003A4381"/>
    <w:rsid w:val="003A57CC"/>
    <w:rsid w:val="003A6511"/>
    <w:rsid w:val="003A68D3"/>
    <w:rsid w:val="003B02A5"/>
    <w:rsid w:val="003B0435"/>
    <w:rsid w:val="003B1241"/>
    <w:rsid w:val="003B1A1A"/>
    <w:rsid w:val="003B2F52"/>
    <w:rsid w:val="003B302D"/>
    <w:rsid w:val="003B37A2"/>
    <w:rsid w:val="003B39A9"/>
    <w:rsid w:val="003B3A5F"/>
    <w:rsid w:val="003B4005"/>
    <w:rsid w:val="003B45E6"/>
    <w:rsid w:val="003B5914"/>
    <w:rsid w:val="003B5AEC"/>
    <w:rsid w:val="003B6C41"/>
    <w:rsid w:val="003C12C3"/>
    <w:rsid w:val="003C2904"/>
    <w:rsid w:val="003C3140"/>
    <w:rsid w:val="003C3607"/>
    <w:rsid w:val="003C75A8"/>
    <w:rsid w:val="003C781C"/>
    <w:rsid w:val="003D08C8"/>
    <w:rsid w:val="003D08E1"/>
    <w:rsid w:val="003D11CF"/>
    <w:rsid w:val="003D1349"/>
    <w:rsid w:val="003D164F"/>
    <w:rsid w:val="003D191D"/>
    <w:rsid w:val="003D26F1"/>
    <w:rsid w:val="003D3E53"/>
    <w:rsid w:val="003D4624"/>
    <w:rsid w:val="003D6B3B"/>
    <w:rsid w:val="003D6CF5"/>
    <w:rsid w:val="003E070F"/>
    <w:rsid w:val="003E0718"/>
    <w:rsid w:val="003E0D4D"/>
    <w:rsid w:val="003E0F44"/>
    <w:rsid w:val="003E142A"/>
    <w:rsid w:val="003E1D0C"/>
    <w:rsid w:val="003E2E32"/>
    <w:rsid w:val="003E3A16"/>
    <w:rsid w:val="003E3CE4"/>
    <w:rsid w:val="003E422C"/>
    <w:rsid w:val="003E4341"/>
    <w:rsid w:val="003E43E2"/>
    <w:rsid w:val="003E4528"/>
    <w:rsid w:val="003E523E"/>
    <w:rsid w:val="003E6528"/>
    <w:rsid w:val="003E77E1"/>
    <w:rsid w:val="003F082D"/>
    <w:rsid w:val="003F109C"/>
    <w:rsid w:val="003F176F"/>
    <w:rsid w:val="003F27C2"/>
    <w:rsid w:val="003F2DD1"/>
    <w:rsid w:val="003F35CE"/>
    <w:rsid w:val="003F3B6E"/>
    <w:rsid w:val="003F48FE"/>
    <w:rsid w:val="003F493B"/>
    <w:rsid w:val="003F55CE"/>
    <w:rsid w:val="003F5665"/>
    <w:rsid w:val="003F5CBF"/>
    <w:rsid w:val="003F5EF6"/>
    <w:rsid w:val="003F667C"/>
    <w:rsid w:val="003F6B74"/>
    <w:rsid w:val="00401528"/>
    <w:rsid w:val="0040184C"/>
    <w:rsid w:val="00402357"/>
    <w:rsid w:val="00402962"/>
    <w:rsid w:val="0040306B"/>
    <w:rsid w:val="0040350F"/>
    <w:rsid w:val="004036F0"/>
    <w:rsid w:val="00403C2E"/>
    <w:rsid w:val="00404DAF"/>
    <w:rsid w:val="004051C0"/>
    <w:rsid w:val="004061BC"/>
    <w:rsid w:val="00410629"/>
    <w:rsid w:val="004107D5"/>
    <w:rsid w:val="00410978"/>
    <w:rsid w:val="00410BAD"/>
    <w:rsid w:val="0041158C"/>
    <w:rsid w:val="00411AD5"/>
    <w:rsid w:val="00412198"/>
    <w:rsid w:val="00413609"/>
    <w:rsid w:val="0041403F"/>
    <w:rsid w:val="00414C23"/>
    <w:rsid w:val="004160CD"/>
    <w:rsid w:val="00416358"/>
    <w:rsid w:val="00416A9A"/>
    <w:rsid w:val="00416C45"/>
    <w:rsid w:val="0042031F"/>
    <w:rsid w:val="00420972"/>
    <w:rsid w:val="004213A3"/>
    <w:rsid w:val="00421A95"/>
    <w:rsid w:val="004228A6"/>
    <w:rsid w:val="00423158"/>
    <w:rsid w:val="0042436A"/>
    <w:rsid w:val="0042552C"/>
    <w:rsid w:val="00425717"/>
    <w:rsid w:val="00425C54"/>
    <w:rsid w:val="00427BDC"/>
    <w:rsid w:val="00430733"/>
    <w:rsid w:val="00430898"/>
    <w:rsid w:val="00430A5B"/>
    <w:rsid w:val="0043262E"/>
    <w:rsid w:val="004326B2"/>
    <w:rsid w:val="00432A28"/>
    <w:rsid w:val="00432EFF"/>
    <w:rsid w:val="004332B6"/>
    <w:rsid w:val="004334C5"/>
    <w:rsid w:val="00433807"/>
    <w:rsid w:val="00434037"/>
    <w:rsid w:val="00434606"/>
    <w:rsid w:val="004356C2"/>
    <w:rsid w:val="004359A3"/>
    <w:rsid w:val="00435F34"/>
    <w:rsid w:val="004362EC"/>
    <w:rsid w:val="00437088"/>
    <w:rsid w:val="0043774B"/>
    <w:rsid w:val="00437B78"/>
    <w:rsid w:val="00440BAD"/>
    <w:rsid w:val="00440DCF"/>
    <w:rsid w:val="004416A0"/>
    <w:rsid w:val="004417C3"/>
    <w:rsid w:val="004425CF"/>
    <w:rsid w:val="004430FD"/>
    <w:rsid w:val="00443A8D"/>
    <w:rsid w:val="00443C57"/>
    <w:rsid w:val="00443DBA"/>
    <w:rsid w:val="00444840"/>
    <w:rsid w:val="0044490D"/>
    <w:rsid w:val="00445172"/>
    <w:rsid w:val="00445249"/>
    <w:rsid w:val="00445481"/>
    <w:rsid w:val="00445897"/>
    <w:rsid w:val="00445DBF"/>
    <w:rsid w:val="0044625E"/>
    <w:rsid w:val="0044687A"/>
    <w:rsid w:val="00446B30"/>
    <w:rsid w:val="00446DAA"/>
    <w:rsid w:val="00447506"/>
    <w:rsid w:val="00447AF6"/>
    <w:rsid w:val="004509B6"/>
    <w:rsid w:val="00450EF6"/>
    <w:rsid w:val="00451F12"/>
    <w:rsid w:val="00452610"/>
    <w:rsid w:val="00453410"/>
    <w:rsid w:val="004538CB"/>
    <w:rsid w:val="0045470F"/>
    <w:rsid w:val="00454ED2"/>
    <w:rsid w:val="00454F4C"/>
    <w:rsid w:val="00454F8A"/>
    <w:rsid w:val="00455FA0"/>
    <w:rsid w:val="004560AA"/>
    <w:rsid w:val="004600E4"/>
    <w:rsid w:val="00460AF1"/>
    <w:rsid w:val="0046139E"/>
    <w:rsid w:val="00463D32"/>
    <w:rsid w:val="00464F3C"/>
    <w:rsid w:val="00465050"/>
    <w:rsid w:val="004654FE"/>
    <w:rsid w:val="0046646F"/>
    <w:rsid w:val="004664B8"/>
    <w:rsid w:val="004667D2"/>
    <w:rsid w:val="00466D6C"/>
    <w:rsid w:val="00466F67"/>
    <w:rsid w:val="0046731A"/>
    <w:rsid w:val="0047002D"/>
    <w:rsid w:val="00470A70"/>
    <w:rsid w:val="00470BAF"/>
    <w:rsid w:val="00470BF7"/>
    <w:rsid w:val="00470E04"/>
    <w:rsid w:val="00471BA5"/>
    <w:rsid w:val="00472BC4"/>
    <w:rsid w:val="00472C26"/>
    <w:rsid w:val="00473FF0"/>
    <w:rsid w:val="00474612"/>
    <w:rsid w:val="0047547E"/>
    <w:rsid w:val="0047578B"/>
    <w:rsid w:val="00475C97"/>
    <w:rsid w:val="00475EA7"/>
    <w:rsid w:val="00476832"/>
    <w:rsid w:val="0047796B"/>
    <w:rsid w:val="00480264"/>
    <w:rsid w:val="00480B94"/>
    <w:rsid w:val="00480F1B"/>
    <w:rsid w:val="00482633"/>
    <w:rsid w:val="004832F9"/>
    <w:rsid w:val="004849BA"/>
    <w:rsid w:val="00484E4C"/>
    <w:rsid w:val="00484F06"/>
    <w:rsid w:val="00484F0C"/>
    <w:rsid w:val="0048559F"/>
    <w:rsid w:val="00486031"/>
    <w:rsid w:val="004866F7"/>
    <w:rsid w:val="00487BFA"/>
    <w:rsid w:val="00487EFB"/>
    <w:rsid w:val="004908BC"/>
    <w:rsid w:val="00492003"/>
    <w:rsid w:val="0049318A"/>
    <w:rsid w:val="004937C9"/>
    <w:rsid w:val="004942C4"/>
    <w:rsid w:val="0049459F"/>
    <w:rsid w:val="00494766"/>
    <w:rsid w:val="00495C3D"/>
    <w:rsid w:val="00496484"/>
    <w:rsid w:val="004964C1"/>
    <w:rsid w:val="00496AD6"/>
    <w:rsid w:val="00496BD3"/>
    <w:rsid w:val="004972C8"/>
    <w:rsid w:val="00497374"/>
    <w:rsid w:val="00497F9C"/>
    <w:rsid w:val="004A02A4"/>
    <w:rsid w:val="004A0E97"/>
    <w:rsid w:val="004A1A3D"/>
    <w:rsid w:val="004A25A4"/>
    <w:rsid w:val="004A38F3"/>
    <w:rsid w:val="004A3B82"/>
    <w:rsid w:val="004A3D48"/>
    <w:rsid w:val="004A3FDC"/>
    <w:rsid w:val="004A4567"/>
    <w:rsid w:val="004A4CEB"/>
    <w:rsid w:val="004A5185"/>
    <w:rsid w:val="004A544F"/>
    <w:rsid w:val="004A5AC6"/>
    <w:rsid w:val="004A6420"/>
    <w:rsid w:val="004A71A5"/>
    <w:rsid w:val="004B0C3C"/>
    <w:rsid w:val="004B15BF"/>
    <w:rsid w:val="004B1759"/>
    <w:rsid w:val="004B1D5F"/>
    <w:rsid w:val="004B2034"/>
    <w:rsid w:val="004B3C6C"/>
    <w:rsid w:val="004B3E3D"/>
    <w:rsid w:val="004B4ED8"/>
    <w:rsid w:val="004B5115"/>
    <w:rsid w:val="004B5335"/>
    <w:rsid w:val="004B591F"/>
    <w:rsid w:val="004B5E6C"/>
    <w:rsid w:val="004B6B6C"/>
    <w:rsid w:val="004B76FC"/>
    <w:rsid w:val="004B7923"/>
    <w:rsid w:val="004C020F"/>
    <w:rsid w:val="004C0504"/>
    <w:rsid w:val="004C0BC9"/>
    <w:rsid w:val="004C1311"/>
    <w:rsid w:val="004C1C93"/>
    <w:rsid w:val="004C2337"/>
    <w:rsid w:val="004C2474"/>
    <w:rsid w:val="004C27AA"/>
    <w:rsid w:val="004C30FE"/>
    <w:rsid w:val="004C3EFC"/>
    <w:rsid w:val="004C3F4C"/>
    <w:rsid w:val="004C4D46"/>
    <w:rsid w:val="004C5596"/>
    <w:rsid w:val="004C56FD"/>
    <w:rsid w:val="004C623E"/>
    <w:rsid w:val="004C6619"/>
    <w:rsid w:val="004C6A44"/>
    <w:rsid w:val="004C7042"/>
    <w:rsid w:val="004C7222"/>
    <w:rsid w:val="004C74A4"/>
    <w:rsid w:val="004D04C4"/>
    <w:rsid w:val="004D05D2"/>
    <w:rsid w:val="004D07F4"/>
    <w:rsid w:val="004D0C3C"/>
    <w:rsid w:val="004D33DD"/>
    <w:rsid w:val="004D4641"/>
    <w:rsid w:val="004D52F8"/>
    <w:rsid w:val="004D5CA1"/>
    <w:rsid w:val="004D5E64"/>
    <w:rsid w:val="004D64AA"/>
    <w:rsid w:val="004D64BB"/>
    <w:rsid w:val="004D6BB6"/>
    <w:rsid w:val="004D6C22"/>
    <w:rsid w:val="004D74C2"/>
    <w:rsid w:val="004D7D79"/>
    <w:rsid w:val="004E0400"/>
    <w:rsid w:val="004E05DD"/>
    <w:rsid w:val="004E1211"/>
    <w:rsid w:val="004E12B0"/>
    <w:rsid w:val="004E1B43"/>
    <w:rsid w:val="004E3B8D"/>
    <w:rsid w:val="004E3D63"/>
    <w:rsid w:val="004E518B"/>
    <w:rsid w:val="004E5595"/>
    <w:rsid w:val="004E5FD5"/>
    <w:rsid w:val="004E6298"/>
    <w:rsid w:val="004E62D9"/>
    <w:rsid w:val="004E6864"/>
    <w:rsid w:val="004E6D65"/>
    <w:rsid w:val="004E6DFD"/>
    <w:rsid w:val="004E70C2"/>
    <w:rsid w:val="004F08B2"/>
    <w:rsid w:val="004F0B30"/>
    <w:rsid w:val="004F0F6C"/>
    <w:rsid w:val="004F2226"/>
    <w:rsid w:val="004F252A"/>
    <w:rsid w:val="004F33D5"/>
    <w:rsid w:val="004F4364"/>
    <w:rsid w:val="004F7E4E"/>
    <w:rsid w:val="00500206"/>
    <w:rsid w:val="00500BC0"/>
    <w:rsid w:val="00501EED"/>
    <w:rsid w:val="00502355"/>
    <w:rsid w:val="00502DB1"/>
    <w:rsid w:val="005035E5"/>
    <w:rsid w:val="00503625"/>
    <w:rsid w:val="00503C44"/>
    <w:rsid w:val="00503F75"/>
    <w:rsid w:val="005041CB"/>
    <w:rsid w:val="005046CB"/>
    <w:rsid w:val="0050493C"/>
    <w:rsid w:val="00504DB3"/>
    <w:rsid w:val="00504DCA"/>
    <w:rsid w:val="00505EF9"/>
    <w:rsid w:val="0050673A"/>
    <w:rsid w:val="0050758B"/>
    <w:rsid w:val="00507DF5"/>
    <w:rsid w:val="0051003C"/>
    <w:rsid w:val="00510B88"/>
    <w:rsid w:val="0051208E"/>
    <w:rsid w:val="005123D7"/>
    <w:rsid w:val="00512781"/>
    <w:rsid w:val="00513299"/>
    <w:rsid w:val="00513FC4"/>
    <w:rsid w:val="0051401B"/>
    <w:rsid w:val="00515B32"/>
    <w:rsid w:val="005168B7"/>
    <w:rsid w:val="00517784"/>
    <w:rsid w:val="00517820"/>
    <w:rsid w:val="00517BF2"/>
    <w:rsid w:val="00517D1B"/>
    <w:rsid w:val="00520A79"/>
    <w:rsid w:val="0052190D"/>
    <w:rsid w:val="00521C36"/>
    <w:rsid w:val="00522049"/>
    <w:rsid w:val="005223A0"/>
    <w:rsid w:val="00522447"/>
    <w:rsid w:val="005224B8"/>
    <w:rsid w:val="005228E9"/>
    <w:rsid w:val="005232B7"/>
    <w:rsid w:val="00523688"/>
    <w:rsid w:val="005237DC"/>
    <w:rsid w:val="005238FC"/>
    <w:rsid w:val="0052414F"/>
    <w:rsid w:val="0052426D"/>
    <w:rsid w:val="0053091E"/>
    <w:rsid w:val="00531332"/>
    <w:rsid w:val="005319CA"/>
    <w:rsid w:val="00531C2C"/>
    <w:rsid w:val="00531FB2"/>
    <w:rsid w:val="005321DB"/>
    <w:rsid w:val="00533293"/>
    <w:rsid w:val="00533819"/>
    <w:rsid w:val="00533B80"/>
    <w:rsid w:val="00533D0B"/>
    <w:rsid w:val="00533D3A"/>
    <w:rsid w:val="005344EF"/>
    <w:rsid w:val="00534FD9"/>
    <w:rsid w:val="0053529F"/>
    <w:rsid w:val="005353F1"/>
    <w:rsid w:val="00536A35"/>
    <w:rsid w:val="00536D45"/>
    <w:rsid w:val="00537C90"/>
    <w:rsid w:val="00537C95"/>
    <w:rsid w:val="00540534"/>
    <w:rsid w:val="00540B91"/>
    <w:rsid w:val="00540F0E"/>
    <w:rsid w:val="00541B25"/>
    <w:rsid w:val="00541DE7"/>
    <w:rsid w:val="005420E9"/>
    <w:rsid w:val="00543870"/>
    <w:rsid w:val="00543F33"/>
    <w:rsid w:val="00543FF0"/>
    <w:rsid w:val="00544529"/>
    <w:rsid w:val="00544560"/>
    <w:rsid w:val="00544ABC"/>
    <w:rsid w:val="0054596B"/>
    <w:rsid w:val="00545C9B"/>
    <w:rsid w:val="00545D61"/>
    <w:rsid w:val="00545F3D"/>
    <w:rsid w:val="005476DC"/>
    <w:rsid w:val="005477DE"/>
    <w:rsid w:val="00550C50"/>
    <w:rsid w:val="00551948"/>
    <w:rsid w:val="005519B1"/>
    <w:rsid w:val="00551C76"/>
    <w:rsid w:val="00552325"/>
    <w:rsid w:val="005529E3"/>
    <w:rsid w:val="005530C1"/>
    <w:rsid w:val="00553639"/>
    <w:rsid w:val="00554E0C"/>
    <w:rsid w:val="00556EA6"/>
    <w:rsid w:val="005573BC"/>
    <w:rsid w:val="005579CA"/>
    <w:rsid w:val="00560B66"/>
    <w:rsid w:val="005611CD"/>
    <w:rsid w:val="005611EC"/>
    <w:rsid w:val="00561624"/>
    <w:rsid w:val="0056167D"/>
    <w:rsid w:val="00561753"/>
    <w:rsid w:val="00561A31"/>
    <w:rsid w:val="00562AD4"/>
    <w:rsid w:val="00562ECC"/>
    <w:rsid w:val="00563389"/>
    <w:rsid w:val="00563CF4"/>
    <w:rsid w:val="00564848"/>
    <w:rsid w:val="00564BFD"/>
    <w:rsid w:val="00564C04"/>
    <w:rsid w:val="00565443"/>
    <w:rsid w:val="005654B8"/>
    <w:rsid w:val="00565DF9"/>
    <w:rsid w:val="00566036"/>
    <w:rsid w:val="0056644E"/>
    <w:rsid w:val="005671F0"/>
    <w:rsid w:val="005673DB"/>
    <w:rsid w:val="00570AC2"/>
    <w:rsid w:val="00570B37"/>
    <w:rsid w:val="00570C89"/>
    <w:rsid w:val="00571D79"/>
    <w:rsid w:val="00572BFD"/>
    <w:rsid w:val="005735D6"/>
    <w:rsid w:val="00573C20"/>
    <w:rsid w:val="00575083"/>
    <w:rsid w:val="0057541F"/>
    <w:rsid w:val="00576223"/>
    <w:rsid w:val="0057649E"/>
    <w:rsid w:val="00577535"/>
    <w:rsid w:val="00577648"/>
    <w:rsid w:val="00580A7E"/>
    <w:rsid w:val="00580BC7"/>
    <w:rsid w:val="00580F3A"/>
    <w:rsid w:val="00581342"/>
    <w:rsid w:val="00583AEB"/>
    <w:rsid w:val="005867C3"/>
    <w:rsid w:val="00586934"/>
    <w:rsid w:val="00586C58"/>
    <w:rsid w:val="00586E3D"/>
    <w:rsid w:val="00587EF1"/>
    <w:rsid w:val="00590467"/>
    <w:rsid w:val="00590F25"/>
    <w:rsid w:val="00591009"/>
    <w:rsid w:val="00592A28"/>
    <w:rsid w:val="00593439"/>
    <w:rsid w:val="00596857"/>
    <w:rsid w:val="005977B2"/>
    <w:rsid w:val="005A0649"/>
    <w:rsid w:val="005A0BB2"/>
    <w:rsid w:val="005A0D97"/>
    <w:rsid w:val="005A2543"/>
    <w:rsid w:val="005A2B28"/>
    <w:rsid w:val="005A3257"/>
    <w:rsid w:val="005A349B"/>
    <w:rsid w:val="005A3627"/>
    <w:rsid w:val="005A373A"/>
    <w:rsid w:val="005A3997"/>
    <w:rsid w:val="005A3E72"/>
    <w:rsid w:val="005A450F"/>
    <w:rsid w:val="005A49DE"/>
    <w:rsid w:val="005A6088"/>
    <w:rsid w:val="005A78D1"/>
    <w:rsid w:val="005B0F29"/>
    <w:rsid w:val="005B16E4"/>
    <w:rsid w:val="005B1CB4"/>
    <w:rsid w:val="005B1FD5"/>
    <w:rsid w:val="005B3105"/>
    <w:rsid w:val="005B43E3"/>
    <w:rsid w:val="005B4A9F"/>
    <w:rsid w:val="005B4D37"/>
    <w:rsid w:val="005B528A"/>
    <w:rsid w:val="005B5859"/>
    <w:rsid w:val="005B5CDB"/>
    <w:rsid w:val="005B64BF"/>
    <w:rsid w:val="005B7385"/>
    <w:rsid w:val="005B7B23"/>
    <w:rsid w:val="005C02A1"/>
    <w:rsid w:val="005C07DC"/>
    <w:rsid w:val="005C087A"/>
    <w:rsid w:val="005C1AAC"/>
    <w:rsid w:val="005C24D4"/>
    <w:rsid w:val="005C28C5"/>
    <w:rsid w:val="005C3D69"/>
    <w:rsid w:val="005C410E"/>
    <w:rsid w:val="005C4465"/>
    <w:rsid w:val="005C46A3"/>
    <w:rsid w:val="005C49B2"/>
    <w:rsid w:val="005C4D88"/>
    <w:rsid w:val="005C6A62"/>
    <w:rsid w:val="005C7699"/>
    <w:rsid w:val="005C7839"/>
    <w:rsid w:val="005C7EA5"/>
    <w:rsid w:val="005D1D52"/>
    <w:rsid w:val="005D27FF"/>
    <w:rsid w:val="005D3185"/>
    <w:rsid w:val="005D37FE"/>
    <w:rsid w:val="005D3BD3"/>
    <w:rsid w:val="005D3ED4"/>
    <w:rsid w:val="005D5F94"/>
    <w:rsid w:val="005D652A"/>
    <w:rsid w:val="005E0166"/>
    <w:rsid w:val="005E04D0"/>
    <w:rsid w:val="005E05ED"/>
    <w:rsid w:val="005E11F0"/>
    <w:rsid w:val="005E18F5"/>
    <w:rsid w:val="005E1C2A"/>
    <w:rsid w:val="005E1FA6"/>
    <w:rsid w:val="005E223B"/>
    <w:rsid w:val="005E32B9"/>
    <w:rsid w:val="005E32F2"/>
    <w:rsid w:val="005E33F5"/>
    <w:rsid w:val="005E37ED"/>
    <w:rsid w:val="005E3F74"/>
    <w:rsid w:val="005E4B67"/>
    <w:rsid w:val="005E53EF"/>
    <w:rsid w:val="005E55A7"/>
    <w:rsid w:val="005E6DA4"/>
    <w:rsid w:val="005F0269"/>
    <w:rsid w:val="005F0287"/>
    <w:rsid w:val="005F04F0"/>
    <w:rsid w:val="005F1158"/>
    <w:rsid w:val="005F16BC"/>
    <w:rsid w:val="005F3BD6"/>
    <w:rsid w:val="005F4D4A"/>
    <w:rsid w:val="005F50B1"/>
    <w:rsid w:val="005F57D7"/>
    <w:rsid w:val="005F5959"/>
    <w:rsid w:val="005F6620"/>
    <w:rsid w:val="005F6D9F"/>
    <w:rsid w:val="005F71F1"/>
    <w:rsid w:val="005F77F6"/>
    <w:rsid w:val="006000D0"/>
    <w:rsid w:val="0060068E"/>
    <w:rsid w:val="006009BD"/>
    <w:rsid w:val="006016E4"/>
    <w:rsid w:val="00603092"/>
    <w:rsid w:val="0060328C"/>
    <w:rsid w:val="00603CF8"/>
    <w:rsid w:val="006056AC"/>
    <w:rsid w:val="00607056"/>
    <w:rsid w:val="006101E2"/>
    <w:rsid w:val="006111C6"/>
    <w:rsid w:val="0061122E"/>
    <w:rsid w:val="006112EF"/>
    <w:rsid w:val="00611732"/>
    <w:rsid w:val="006121CB"/>
    <w:rsid w:val="00612300"/>
    <w:rsid w:val="00612801"/>
    <w:rsid w:val="00612AE4"/>
    <w:rsid w:val="00612E33"/>
    <w:rsid w:val="00613F08"/>
    <w:rsid w:val="0061474F"/>
    <w:rsid w:val="00614ECB"/>
    <w:rsid w:val="00615E65"/>
    <w:rsid w:val="00616390"/>
    <w:rsid w:val="00616629"/>
    <w:rsid w:val="00616A7E"/>
    <w:rsid w:val="00617929"/>
    <w:rsid w:val="00617E3C"/>
    <w:rsid w:val="00620109"/>
    <w:rsid w:val="0062043B"/>
    <w:rsid w:val="006222DB"/>
    <w:rsid w:val="006237BF"/>
    <w:rsid w:val="00623C42"/>
    <w:rsid w:val="00623D93"/>
    <w:rsid w:val="00623E2F"/>
    <w:rsid w:val="006245A4"/>
    <w:rsid w:val="0062515A"/>
    <w:rsid w:val="006253DC"/>
    <w:rsid w:val="00626061"/>
    <w:rsid w:val="0062610E"/>
    <w:rsid w:val="00626D8E"/>
    <w:rsid w:val="00626F06"/>
    <w:rsid w:val="00626F88"/>
    <w:rsid w:val="00627215"/>
    <w:rsid w:val="006273FC"/>
    <w:rsid w:val="006277DA"/>
    <w:rsid w:val="00627845"/>
    <w:rsid w:val="00627D8F"/>
    <w:rsid w:val="0063026F"/>
    <w:rsid w:val="00630F61"/>
    <w:rsid w:val="00632896"/>
    <w:rsid w:val="0063292A"/>
    <w:rsid w:val="00633B90"/>
    <w:rsid w:val="0063423F"/>
    <w:rsid w:val="00634795"/>
    <w:rsid w:val="00634991"/>
    <w:rsid w:val="00634F23"/>
    <w:rsid w:val="0063506B"/>
    <w:rsid w:val="0063582E"/>
    <w:rsid w:val="006358A8"/>
    <w:rsid w:val="00635D0E"/>
    <w:rsid w:val="006377A0"/>
    <w:rsid w:val="00637A64"/>
    <w:rsid w:val="00637BD0"/>
    <w:rsid w:val="006408A5"/>
    <w:rsid w:val="00640E59"/>
    <w:rsid w:val="0064115D"/>
    <w:rsid w:val="0064174E"/>
    <w:rsid w:val="006420B6"/>
    <w:rsid w:val="006423EA"/>
    <w:rsid w:val="006426A5"/>
    <w:rsid w:val="006430B5"/>
    <w:rsid w:val="00643867"/>
    <w:rsid w:val="00643EEC"/>
    <w:rsid w:val="006440A7"/>
    <w:rsid w:val="00645B90"/>
    <w:rsid w:val="00646752"/>
    <w:rsid w:val="00646F59"/>
    <w:rsid w:val="00647629"/>
    <w:rsid w:val="00650012"/>
    <w:rsid w:val="006502E8"/>
    <w:rsid w:val="0065055F"/>
    <w:rsid w:val="00652CEA"/>
    <w:rsid w:val="006550EE"/>
    <w:rsid w:val="00655A29"/>
    <w:rsid w:val="006571F7"/>
    <w:rsid w:val="006572E6"/>
    <w:rsid w:val="00657432"/>
    <w:rsid w:val="00657D62"/>
    <w:rsid w:val="00657D82"/>
    <w:rsid w:val="00660646"/>
    <w:rsid w:val="00661F8E"/>
    <w:rsid w:val="006621E5"/>
    <w:rsid w:val="006622A9"/>
    <w:rsid w:val="00662715"/>
    <w:rsid w:val="0066313B"/>
    <w:rsid w:val="00663413"/>
    <w:rsid w:val="00663591"/>
    <w:rsid w:val="00663AF3"/>
    <w:rsid w:val="00663DE8"/>
    <w:rsid w:val="00663FCF"/>
    <w:rsid w:val="00664849"/>
    <w:rsid w:val="00664D3C"/>
    <w:rsid w:val="00664DDF"/>
    <w:rsid w:val="006650EA"/>
    <w:rsid w:val="00665F9F"/>
    <w:rsid w:val="0066636D"/>
    <w:rsid w:val="006668DE"/>
    <w:rsid w:val="00667AAB"/>
    <w:rsid w:val="00670842"/>
    <w:rsid w:val="0067132C"/>
    <w:rsid w:val="00671489"/>
    <w:rsid w:val="00671B7F"/>
    <w:rsid w:val="00672DC3"/>
    <w:rsid w:val="00673218"/>
    <w:rsid w:val="00673AE1"/>
    <w:rsid w:val="00673C1E"/>
    <w:rsid w:val="0067404C"/>
    <w:rsid w:val="006740DD"/>
    <w:rsid w:val="0067418A"/>
    <w:rsid w:val="00674BCA"/>
    <w:rsid w:val="00674E56"/>
    <w:rsid w:val="00675388"/>
    <w:rsid w:val="006753DD"/>
    <w:rsid w:val="006755BB"/>
    <w:rsid w:val="0067587C"/>
    <w:rsid w:val="0067594C"/>
    <w:rsid w:val="00675DB0"/>
    <w:rsid w:val="0067779E"/>
    <w:rsid w:val="006803C1"/>
    <w:rsid w:val="00680917"/>
    <w:rsid w:val="00681087"/>
    <w:rsid w:val="0068130F"/>
    <w:rsid w:val="00681D8A"/>
    <w:rsid w:val="006823D7"/>
    <w:rsid w:val="0068374F"/>
    <w:rsid w:val="00683A8E"/>
    <w:rsid w:val="00683B4F"/>
    <w:rsid w:val="00683EFC"/>
    <w:rsid w:val="00684302"/>
    <w:rsid w:val="00684817"/>
    <w:rsid w:val="00684D2A"/>
    <w:rsid w:val="006854B8"/>
    <w:rsid w:val="00685EC6"/>
    <w:rsid w:val="00686078"/>
    <w:rsid w:val="00686443"/>
    <w:rsid w:val="00686EA7"/>
    <w:rsid w:val="00687757"/>
    <w:rsid w:val="006927C7"/>
    <w:rsid w:val="006928D9"/>
    <w:rsid w:val="00692CC9"/>
    <w:rsid w:val="00692CF7"/>
    <w:rsid w:val="00693F48"/>
    <w:rsid w:val="006940BF"/>
    <w:rsid w:val="0069513E"/>
    <w:rsid w:val="0069576C"/>
    <w:rsid w:val="00695F36"/>
    <w:rsid w:val="0069677D"/>
    <w:rsid w:val="00696FF1"/>
    <w:rsid w:val="00697284"/>
    <w:rsid w:val="0069794E"/>
    <w:rsid w:val="006A017C"/>
    <w:rsid w:val="006A0C29"/>
    <w:rsid w:val="006A0EDF"/>
    <w:rsid w:val="006A2267"/>
    <w:rsid w:val="006A276C"/>
    <w:rsid w:val="006A305E"/>
    <w:rsid w:val="006A3152"/>
    <w:rsid w:val="006A31C4"/>
    <w:rsid w:val="006A35D5"/>
    <w:rsid w:val="006A47EB"/>
    <w:rsid w:val="006A4932"/>
    <w:rsid w:val="006A566B"/>
    <w:rsid w:val="006A5F7B"/>
    <w:rsid w:val="006A626A"/>
    <w:rsid w:val="006A7402"/>
    <w:rsid w:val="006A7E80"/>
    <w:rsid w:val="006B1251"/>
    <w:rsid w:val="006B20FA"/>
    <w:rsid w:val="006B21E0"/>
    <w:rsid w:val="006B372C"/>
    <w:rsid w:val="006B49F8"/>
    <w:rsid w:val="006B5BDE"/>
    <w:rsid w:val="006B5DEA"/>
    <w:rsid w:val="006B6463"/>
    <w:rsid w:val="006B6DD7"/>
    <w:rsid w:val="006B720A"/>
    <w:rsid w:val="006B73CA"/>
    <w:rsid w:val="006B7A31"/>
    <w:rsid w:val="006B7BB9"/>
    <w:rsid w:val="006C0D6A"/>
    <w:rsid w:val="006C0F55"/>
    <w:rsid w:val="006C1F29"/>
    <w:rsid w:val="006C1F92"/>
    <w:rsid w:val="006C29BC"/>
    <w:rsid w:val="006C29ED"/>
    <w:rsid w:val="006C3663"/>
    <w:rsid w:val="006C4092"/>
    <w:rsid w:val="006C40AF"/>
    <w:rsid w:val="006C5487"/>
    <w:rsid w:val="006C560E"/>
    <w:rsid w:val="006C586B"/>
    <w:rsid w:val="006C68DF"/>
    <w:rsid w:val="006C6D5C"/>
    <w:rsid w:val="006C7E39"/>
    <w:rsid w:val="006D0337"/>
    <w:rsid w:val="006D0485"/>
    <w:rsid w:val="006D0A51"/>
    <w:rsid w:val="006D0BA2"/>
    <w:rsid w:val="006D0D02"/>
    <w:rsid w:val="006D0F02"/>
    <w:rsid w:val="006D1BAC"/>
    <w:rsid w:val="006D2FCA"/>
    <w:rsid w:val="006D3492"/>
    <w:rsid w:val="006D3C41"/>
    <w:rsid w:val="006D3D7A"/>
    <w:rsid w:val="006D3E0B"/>
    <w:rsid w:val="006D435A"/>
    <w:rsid w:val="006D49C3"/>
    <w:rsid w:val="006D52A0"/>
    <w:rsid w:val="006E060F"/>
    <w:rsid w:val="006E2096"/>
    <w:rsid w:val="006E2B35"/>
    <w:rsid w:val="006E32A2"/>
    <w:rsid w:val="006E3C43"/>
    <w:rsid w:val="006E491B"/>
    <w:rsid w:val="006E689F"/>
    <w:rsid w:val="006E713E"/>
    <w:rsid w:val="006E78C8"/>
    <w:rsid w:val="006F0A59"/>
    <w:rsid w:val="006F1CAC"/>
    <w:rsid w:val="006F233A"/>
    <w:rsid w:val="006F3069"/>
    <w:rsid w:val="006F4E3D"/>
    <w:rsid w:val="006F54A2"/>
    <w:rsid w:val="006F58D2"/>
    <w:rsid w:val="006F5948"/>
    <w:rsid w:val="006F60C5"/>
    <w:rsid w:val="006F6150"/>
    <w:rsid w:val="006F676B"/>
    <w:rsid w:val="006F6C0E"/>
    <w:rsid w:val="006F73F0"/>
    <w:rsid w:val="006F7548"/>
    <w:rsid w:val="007005C1"/>
    <w:rsid w:val="00700782"/>
    <w:rsid w:val="00700B88"/>
    <w:rsid w:val="00701653"/>
    <w:rsid w:val="00701B4A"/>
    <w:rsid w:val="007022B4"/>
    <w:rsid w:val="007023AA"/>
    <w:rsid w:val="007023C1"/>
    <w:rsid w:val="007027B1"/>
    <w:rsid w:val="007032A3"/>
    <w:rsid w:val="0070440E"/>
    <w:rsid w:val="00706043"/>
    <w:rsid w:val="00706107"/>
    <w:rsid w:val="007075B6"/>
    <w:rsid w:val="00707D92"/>
    <w:rsid w:val="00707DFF"/>
    <w:rsid w:val="00707EC4"/>
    <w:rsid w:val="00710FCA"/>
    <w:rsid w:val="00711909"/>
    <w:rsid w:val="00711BFC"/>
    <w:rsid w:val="0071356B"/>
    <w:rsid w:val="00713EF6"/>
    <w:rsid w:val="00714036"/>
    <w:rsid w:val="007142F7"/>
    <w:rsid w:val="00715F5A"/>
    <w:rsid w:val="00716456"/>
    <w:rsid w:val="00716C5C"/>
    <w:rsid w:val="007172BD"/>
    <w:rsid w:val="00720F4F"/>
    <w:rsid w:val="00721AD3"/>
    <w:rsid w:val="007228D0"/>
    <w:rsid w:val="00722AAF"/>
    <w:rsid w:val="00722ACD"/>
    <w:rsid w:val="0072344B"/>
    <w:rsid w:val="0072371F"/>
    <w:rsid w:val="00724983"/>
    <w:rsid w:val="00725045"/>
    <w:rsid w:val="00725586"/>
    <w:rsid w:val="00726B21"/>
    <w:rsid w:val="00726C7A"/>
    <w:rsid w:val="00727871"/>
    <w:rsid w:val="007317B3"/>
    <w:rsid w:val="00731E46"/>
    <w:rsid w:val="00731FAC"/>
    <w:rsid w:val="00732114"/>
    <w:rsid w:val="00732F27"/>
    <w:rsid w:val="00733293"/>
    <w:rsid w:val="00735DB3"/>
    <w:rsid w:val="00735E7B"/>
    <w:rsid w:val="007362D8"/>
    <w:rsid w:val="007363B8"/>
    <w:rsid w:val="0073770B"/>
    <w:rsid w:val="00740643"/>
    <w:rsid w:val="007406F4"/>
    <w:rsid w:val="007409A4"/>
    <w:rsid w:val="00740FCE"/>
    <w:rsid w:val="00741C01"/>
    <w:rsid w:val="00741F7C"/>
    <w:rsid w:val="007420C5"/>
    <w:rsid w:val="007432B9"/>
    <w:rsid w:val="007434A0"/>
    <w:rsid w:val="00743ED5"/>
    <w:rsid w:val="007442CA"/>
    <w:rsid w:val="00745CC5"/>
    <w:rsid w:val="00745E68"/>
    <w:rsid w:val="00746597"/>
    <w:rsid w:val="00746794"/>
    <w:rsid w:val="00747310"/>
    <w:rsid w:val="00747696"/>
    <w:rsid w:val="0075001C"/>
    <w:rsid w:val="00750A93"/>
    <w:rsid w:val="00752051"/>
    <w:rsid w:val="00752484"/>
    <w:rsid w:val="00752D90"/>
    <w:rsid w:val="00753271"/>
    <w:rsid w:val="00753E41"/>
    <w:rsid w:val="007548E0"/>
    <w:rsid w:val="00754A91"/>
    <w:rsid w:val="00754C5A"/>
    <w:rsid w:val="00755982"/>
    <w:rsid w:val="00755AAD"/>
    <w:rsid w:val="0075727D"/>
    <w:rsid w:val="00760682"/>
    <w:rsid w:val="00760ED7"/>
    <w:rsid w:val="0076187F"/>
    <w:rsid w:val="00761B36"/>
    <w:rsid w:val="00761D8B"/>
    <w:rsid w:val="0076246C"/>
    <w:rsid w:val="007626FB"/>
    <w:rsid w:val="007649D0"/>
    <w:rsid w:val="00764FE1"/>
    <w:rsid w:val="0076567A"/>
    <w:rsid w:val="007657CA"/>
    <w:rsid w:val="00765DC7"/>
    <w:rsid w:val="00766383"/>
    <w:rsid w:val="007711E2"/>
    <w:rsid w:val="007717B7"/>
    <w:rsid w:val="00771F97"/>
    <w:rsid w:val="007726E4"/>
    <w:rsid w:val="00772E65"/>
    <w:rsid w:val="00772F3A"/>
    <w:rsid w:val="007737D7"/>
    <w:rsid w:val="00773B8C"/>
    <w:rsid w:val="00773FC4"/>
    <w:rsid w:val="007741EF"/>
    <w:rsid w:val="0077511A"/>
    <w:rsid w:val="00775767"/>
    <w:rsid w:val="00775ECE"/>
    <w:rsid w:val="007763A9"/>
    <w:rsid w:val="00776635"/>
    <w:rsid w:val="007768D1"/>
    <w:rsid w:val="00776C73"/>
    <w:rsid w:val="00777453"/>
    <w:rsid w:val="00781AC3"/>
    <w:rsid w:val="00781CF9"/>
    <w:rsid w:val="007820F2"/>
    <w:rsid w:val="007821AD"/>
    <w:rsid w:val="007826D3"/>
    <w:rsid w:val="0078300A"/>
    <w:rsid w:val="007832EA"/>
    <w:rsid w:val="00783EA4"/>
    <w:rsid w:val="0078484B"/>
    <w:rsid w:val="00784E58"/>
    <w:rsid w:val="007853F7"/>
    <w:rsid w:val="0078676E"/>
    <w:rsid w:val="00786850"/>
    <w:rsid w:val="00787498"/>
    <w:rsid w:val="00787C38"/>
    <w:rsid w:val="00790BE8"/>
    <w:rsid w:val="0079101C"/>
    <w:rsid w:val="007915A4"/>
    <w:rsid w:val="00791621"/>
    <w:rsid w:val="00791B55"/>
    <w:rsid w:val="00791E0A"/>
    <w:rsid w:val="00791FE8"/>
    <w:rsid w:val="00792F8A"/>
    <w:rsid w:val="0079581E"/>
    <w:rsid w:val="00795A1E"/>
    <w:rsid w:val="00796441"/>
    <w:rsid w:val="0079651D"/>
    <w:rsid w:val="007977FB"/>
    <w:rsid w:val="0079783A"/>
    <w:rsid w:val="00797E3D"/>
    <w:rsid w:val="007A173A"/>
    <w:rsid w:val="007A1C12"/>
    <w:rsid w:val="007A2B11"/>
    <w:rsid w:val="007A31CD"/>
    <w:rsid w:val="007A3546"/>
    <w:rsid w:val="007A3744"/>
    <w:rsid w:val="007A3B9B"/>
    <w:rsid w:val="007A48D6"/>
    <w:rsid w:val="007A4971"/>
    <w:rsid w:val="007A4A2E"/>
    <w:rsid w:val="007A4E3A"/>
    <w:rsid w:val="007A523D"/>
    <w:rsid w:val="007A548E"/>
    <w:rsid w:val="007A7031"/>
    <w:rsid w:val="007A7104"/>
    <w:rsid w:val="007A7658"/>
    <w:rsid w:val="007A7DA4"/>
    <w:rsid w:val="007B1575"/>
    <w:rsid w:val="007B1CD7"/>
    <w:rsid w:val="007B2578"/>
    <w:rsid w:val="007B2AA6"/>
    <w:rsid w:val="007B2B6F"/>
    <w:rsid w:val="007B2EB9"/>
    <w:rsid w:val="007B309E"/>
    <w:rsid w:val="007B34B6"/>
    <w:rsid w:val="007B4BB6"/>
    <w:rsid w:val="007B5C00"/>
    <w:rsid w:val="007B5F8D"/>
    <w:rsid w:val="007B7854"/>
    <w:rsid w:val="007C0E43"/>
    <w:rsid w:val="007C1E86"/>
    <w:rsid w:val="007C291C"/>
    <w:rsid w:val="007C3F3D"/>
    <w:rsid w:val="007C4640"/>
    <w:rsid w:val="007C48BE"/>
    <w:rsid w:val="007C52E9"/>
    <w:rsid w:val="007C557A"/>
    <w:rsid w:val="007C68C6"/>
    <w:rsid w:val="007C6BE0"/>
    <w:rsid w:val="007C6CD6"/>
    <w:rsid w:val="007C710C"/>
    <w:rsid w:val="007C778E"/>
    <w:rsid w:val="007C7B07"/>
    <w:rsid w:val="007D044E"/>
    <w:rsid w:val="007D0467"/>
    <w:rsid w:val="007D16C6"/>
    <w:rsid w:val="007D182E"/>
    <w:rsid w:val="007D28CA"/>
    <w:rsid w:val="007D332A"/>
    <w:rsid w:val="007D362E"/>
    <w:rsid w:val="007D4136"/>
    <w:rsid w:val="007D4317"/>
    <w:rsid w:val="007D4DE6"/>
    <w:rsid w:val="007D5585"/>
    <w:rsid w:val="007D5810"/>
    <w:rsid w:val="007D6918"/>
    <w:rsid w:val="007D709D"/>
    <w:rsid w:val="007D733F"/>
    <w:rsid w:val="007E0360"/>
    <w:rsid w:val="007E0407"/>
    <w:rsid w:val="007E0571"/>
    <w:rsid w:val="007E1B5B"/>
    <w:rsid w:val="007E1E9D"/>
    <w:rsid w:val="007E226B"/>
    <w:rsid w:val="007E2DE4"/>
    <w:rsid w:val="007E304E"/>
    <w:rsid w:val="007E338C"/>
    <w:rsid w:val="007E41C5"/>
    <w:rsid w:val="007E4306"/>
    <w:rsid w:val="007E469E"/>
    <w:rsid w:val="007E4C06"/>
    <w:rsid w:val="007E4C40"/>
    <w:rsid w:val="007E5406"/>
    <w:rsid w:val="007E572E"/>
    <w:rsid w:val="007E5736"/>
    <w:rsid w:val="007E6771"/>
    <w:rsid w:val="007E678F"/>
    <w:rsid w:val="007E68AA"/>
    <w:rsid w:val="007E7165"/>
    <w:rsid w:val="007E7B03"/>
    <w:rsid w:val="007E7B82"/>
    <w:rsid w:val="007F0564"/>
    <w:rsid w:val="007F1AD7"/>
    <w:rsid w:val="007F2268"/>
    <w:rsid w:val="007F3024"/>
    <w:rsid w:val="007F31A0"/>
    <w:rsid w:val="007F324B"/>
    <w:rsid w:val="007F3679"/>
    <w:rsid w:val="007F3783"/>
    <w:rsid w:val="007F3B37"/>
    <w:rsid w:val="007F40A8"/>
    <w:rsid w:val="007F42A9"/>
    <w:rsid w:val="007F43F6"/>
    <w:rsid w:val="007F6306"/>
    <w:rsid w:val="007F6385"/>
    <w:rsid w:val="00802100"/>
    <w:rsid w:val="00802FAE"/>
    <w:rsid w:val="00803087"/>
    <w:rsid w:val="008032A8"/>
    <w:rsid w:val="00803DD7"/>
    <w:rsid w:val="00804861"/>
    <w:rsid w:val="00805419"/>
    <w:rsid w:val="00805DB4"/>
    <w:rsid w:val="0080707A"/>
    <w:rsid w:val="00810E62"/>
    <w:rsid w:val="00811906"/>
    <w:rsid w:val="00811C55"/>
    <w:rsid w:val="00812E7C"/>
    <w:rsid w:val="00813560"/>
    <w:rsid w:val="00814BA1"/>
    <w:rsid w:val="00815311"/>
    <w:rsid w:val="0081564D"/>
    <w:rsid w:val="00815997"/>
    <w:rsid w:val="00816A2B"/>
    <w:rsid w:val="00817260"/>
    <w:rsid w:val="00820212"/>
    <w:rsid w:val="0082043D"/>
    <w:rsid w:val="00820922"/>
    <w:rsid w:val="00821012"/>
    <w:rsid w:val="00821A23"/>
    <w:rsid w:val="00821A7B"/>
    <w:rsid w:val="00821EDF"/>
    <w:rsid w:val="00822844"/>
    <w:rsid w:val="00823289"/>
    <w:rsid w:val="00823E97"/>
    <w:rsid w:val="008242CF"/>
    <w:rsid w:val="00824554"/>
    <w:rsid w:val="008246CF"/>
    <w:rsid w:val="008249E5"/>
    <w:rsid w:val="00824D6F"/>
    <w:rsid w:val="008251F3"/>
    <w:rsid w:val="00825A85"/>
    <w:rsid w:val="00827243"/>
    <w:rsid w:val="008272D8"/>
    <w:rsid w:val="008300AA"/>
    <w:rsid w:val="0083030E"/>
    <w:rsid w:val="008310FB"/>
    <w:rsid w:val="0083127D"/>
    <w:rsid w:val="008318CC"/>
    <w:rsid w:val="00832E97"/>
    <w:rsid w:val="00833216"/>
    <w:rsid w:val="008336BD"/>
    <w:rsid w:val="00833A56"/>
    <w:rsid w:val="00833AC7"/>
    <w:rsid w:val="00833E80"/>
    <w:rsid w:val="00834BAA"/>
    <w:rsid w:val="00834C49"/>
    <w:rsid w:val="00836009"/>
    <w:rsid w:val="008363E1"/>
    <w:rsid w:val="00836AAF"/>
    <w:rsid w:val="008371B2"/>
    <w:rsid w:val="00837B10"/>
    <w:rsid w:val="00837B79"/>
    <w:rsid w:val="00837B94"/>
    <w:rsid w:val="00837C9D"/>
    <w:rsid w:val="00837D00"/>
    <w:rsid w:val="0084017C"/>
    <w:rsid w:val="00841273"/>
    <w:rsid w:val="008412DA"/>
    <w:rsid w:val="008415EC"/>
    <w:rsid w:val="00842FFD"/>
    <w:rsid w:val="008432BC"/>
    <w:rsid w:val="00843429"/>
    <w:rsid w:val="008434A1"/>
    <w:rsid w:val="00843986"/>
    <w:rsid w:val="008439EE"/>
    <w:rsid w:val="00843BE2"/>
    <w:rsid w:val="00843FEA"/>
    <w:rsid w:val="00844067"/>
    <w:rsid w:val="0084413D"/>
    <w:rsid w:val="00844BB3"/>
    <w:rsid w:val="00845064"/>
    <w:rsid w:val="00845218"/>
    <w:rsid w:val="008455ED"/>
    <w:rsid w:val="00846494"/>
    <w:rsid w:val="00846915"/>
    <w:rsid w:val="00846ADE"/>
    <w:rsid w:val="008472C5"/>
    <w:rsid w:val="00847CED"/>
    <w:rsid w:val="00850178"/>
    <w:rsid w:val="00850267"/>
    <w:rsid w:val="00850420"/>
    <w:rsid w:val="008507A6"/>
    <w:rsid w:val="00850C78"/>
    <w:rsid w:val="008518A3"/>
    <w:rsid w:val="00851FE5"/>
    <w:rsid w:val="008523A3"/>
    <w:rsid w:val="00852400"/>
    <w:rsid w:val="008529A5"/>
    <w:rsid w:val="00853377"/>
    <w:rsid w:val="00853DF2"/>
    <w:rsid w:val="008542F1"/>
    <w:rsid w:val="00854B6B"/>
    <w:rsid w:val="00855027"/>
    <w:rsid w:val="00855A61"/>
    <w:rsid w:val="00856390"/>
    <w:rsid w:val="008564D5"/>
    <w:rsid w:val="0085718F"/>
    <w:rsid w:val="00857E25"/>
    <w:rsid w:val="00860A90"/>
    <w:rsid w:val="008628B6"/>
    <w:rsid w:val="00862A3F"/>
    <w:rsid w:val="008630DD"/>
    <w:rsid w:val="0086362C"/>
    <w:rsid w:val="00863E03"/>
    <w:rsid w:val="008641E0"/>
    <w:rsid w:val="00864564"/>
    <w:rsid w:val="00865911"/>
    <w:rsid w:val="00866EDB"/>
    <w:rsid w:val="00867894"/>
    <w:rsid w:val="0087013D"/>
    <w:rsid w:val="00870F4C"/>
    <w:rsid w:val="0087107E"/>
    <w:rsid w:val="008717A2"/>
    <w:rsid w:val="00871D76"/>
    <w:rsid w:val="00872365"/>
    <w:rsid w:val="00872A8B"/>
    <w:rsid w:val="0087354D"/>
    <w:rsid w:val="00873EC1"/>
    <w:rsid w:val="008768A5"/>
    <w:rsid w:val="00877F69"/>
    <w:rsid w:val="0088029A"/>
    <w:rsid w:val="008808EF"/>
    <w:rsid w:val="008825D4"/>
    <w:rsid w:val="00882952"/>
    <w:rsid w:val="00883099"/>
    <w:rsid w:val="00883110"/>
    <w:rsid w:val="0088319E"/>
    <w:rsid w:val="00883235"/>
    <w:rsid w:val="008834F7"/>
    <w:rsid w:val="00883A53"/>
    <w:rsid w:val="00884A59"/>
    <w:rsid w:val="00885667"/>
    <w:rsid w:val="0088576A"/>
    <w:rsid w:val="00885792"/>
    <w:rsid w:val="00885B56"/>
    <w:rsid w:val="00886062"/>
    <w:rsid w:val="00887D8B"/>
    <w:rsid w:val="00890E93"/>
    <w:rsid w:val="00892629"/>
    <w:rsid w:val="008928F6"/>
    <w:rsid w:val="00892E05"/>
    <w:rsid w:val="00893060"/>
    <w:rsid w:val="0089388D"/>
    <w:rsid w:val="00893C6C"/>
    <w:rsid w:val="00893F87"/>
    <w:rsid w:val="008940CA"/>
    <w:rsid w:val="00894245"/>
    <w:rsid w:val="0089452A"/>
    <w:rsid w:val="00894CF5"/>
    <w:rsid w:val="00894E0C"/>
    <w:rsid w:val="00895592"/>
    <w:rsid w:val="008955A6"/>
    <w:rsid w:val="00897517"/>
    <w:rsid w:val="008977BD"/>
    <w:rsid w:val="00897C38"/>
    <w:rsid w:val="008A0460"/>
    <w:rsid w:val="008A1080"/>
    <w:rsid w:val="008A222B"/>
    <w:rsid w:val="008A2CD9"/>
    <w:rsid w:val="008A3CBE"/>
    <w:rsid w:val="008A451F"/>
    <w:rsid w:val="008A467D"/>
    <w:rsid w:val="008A57A2"/>
    <w:rsid w:val="008A5E3D"/>
    <w:rsid w:val="008A603E"/>
    <w:rsid w:val="008A62BA"/>
    <w:rsid w:val="008A69F7"/>
    <w:rsid w:val="008A74B4"/>
    <w:rsid w:val="008A7507"/>
    <w:rsid w:val="008A7E8D"/>
    <w:rsid w:val="008B010B"/>
    <w:rsid w:val="008B0389"/>
    <w:rsid w:val="008B1037"/>
    <w:rsid w:val="008B1747"/>
    <w:rsid w:val="008B185E"/>
    <w:rsid w:val="008B2A0F"/>
    <w:rsid w:val="008B36AC"/>
    <w:rsid w:val="008B46DA"/>
    <w:rsid w:val="008B4A24"/>
    <w:rsid w:val="008B4C44"/>
    <w:rsid w:val="008B5852"/>
    <w:rsid w:val="008B5BA3"/>
    <w:rsid w:val="008B60BF"/>
    <w:rsid w:val="008B6AB6"/>
    <w:rsid w:val="008B6F60"/>
    <w:rsid w:val="008B75D0"/>
    <w:rsid w:val="008B7D86"/>
    <w:rsid w:val="008C0338"/>
    <w:rsid w:val="008C0A73"/>
    <w:rsid w:val="008C0F3D"/>
    <w:rsid w:val="008C2856"/>
    <w:rsid w:val="008C398E"/>
    <w:rsid w:val="008C4059"/>
    <w:rsid w:val="008C4754"/>
    <w:rsid w:val="008C49CD"/>
    <w:rsid w:val="008C4F64"/>
    <w:rsid w:val="008C4FB5"/>
    <w:rsid w:val="008C5BFF"/>
    <w:rsid w:val="008C60FF"/>
    <w:rsid w:val="008C620A"/>
    <w:rsid w:val="008C6766"/>
    <w:rsid w:val="008C68F7"/>
    <w:rsid w:val="008C6FB2"/>
    <w:rsid w:val="008C717F"/>
    <w:rsid w:val="008C7677"/>
    <w:rsid w:val="008C7B32"/>
    <w:rsid w:val="008C7CFB"/>
    <w:rsid w:val="008D08BC"/>
    <w:rsid w:val="008D0A68"/>
    <w:rsid w:val="008D118F"/>
    <w:rsid w:val="008D204A"/>
    <w:rsid w:val="008D2680"/>
    <w:rsid w:val="008D2BC6"/>
    <w:rsid w:val="008D2E9C"/>
    <w:rsid w:val="008D36C8"/>
    <w:rsid w:val="008D3E9B"/>
    <w:rsid w:val="008D3EB2"/>
    <w:rsid w:val="008D3EC8"/>
    <w:rsid w:val="008D4965"/>
    <w:rsid w:val="008D62A2"/>
    <w:rsid w:val="008E0D33"/>
    <w:rsid w:val="008E1144"/>
    <w:rsid w:val="008E14C5"/>
    <w:rsid w:val="008E284D"/>
    <w:rsid w:val="008E32BD"/>
    <w:rsid w:val="008E35A2"/>
    <w:rsid w:val="008E3DD4"/>
    <w:rsid w:val="008E41CC"/>
    <w:rsid w:val="008E4288"/>
    <w:rsid w:val="008E473B"/>
    <w:rsid w:val="008E50AF"/>
    <w:rsid w:val="008E56D1"/>
    <w:rsid w:val="008E621C"/>
    <w:rsid w:val="008E6316"/>
    <w:rsid w:val="008E6445"/>
    <w:rsid w:val="008E6465"/>
    <w:rsid w:val="008E66D4"/>
    <w:rsid w:val="008F073C"/>
    <w:rsid w:val="008F0E09"/>
    <w:rsid w:val="008F2119"/>
    <w:rsid w:val="008F2862"/>
    <w:rsid w:val="008F28EB"/>
    <w:rsid w:val="008F2F08"/>
    <w:rsid w:val="008F3A47"/>
    <w:rsid w:val="008F3C6D"/>
    <w:rsid w:val="008F3F77"/>
    <w:rsid w:val="008F40B9"/>
    <w:rsid w:val="008F4615"/>
    <w:rsid w:val="008F5EA7"/>
    <w:rsid w:val="008F6563"/>
    <w:rsid w:val="008F73C3"/>
    <w:rsid w:val="008F7DE0"/>
    <w:rsid w:val="008F7E1D"/>
    <w:rsid w:val="0090047B"/>
    <w:rsid w:val="00900D7B"/>
    <w:rsid w:val="00900F16"/>
    <w:rsid w:val="00901595"/>
    <w:rsid w:val="0090199E"/>
    <w:rsid w:val="00903E7E"/>
    <w:rsid w:val="00903FFD"/>
    <w:rsid w:val="009043DA"/>
    <w:rsid w:val="00904B0F"/>
    <w:rsid w:val="009050F9"/>
    <w:rsid w:val="00905201"/>
    <w:rsid w:val="00905C43"/>
    <w:rsid w:val="009061D9"/>
    <w:rsid w:val="009074FA"/>
    <w:rsid w:val="00907742"/>
    <w:rsid w:val="00907C5A"/>
    <w:rsid w:val="0091013E"/>
    <w:rsid w:val="009106B7"/>
    <w:rsid w:val="00910ED9"/>
    <w:rsid w:val="0091113D"/>
    <w:rsid w:val="00911686"/>
    <w:rsid w:val="00911B95"/>
    <w:rsid w:val="00912CD0"/>
    <w:rsid w:val="009131EA"/>
    <w:rsid w:val="009135E8"/>
    <w:rsid w:val="00914E1F"/>
    <w:rsid w:val="00914E6F"/>
    <w:rsid w:val="009159EF"/>
    <w:rsid w:val="00915E0C"/>
    <w:rsid w:val="00916C8C"/>
    <w:rsid w:val="00916FBA"/>
    <w:rsid w:val="009177D2"/>
    <w:rsid w:val="00917B6E"/>
    <w:rsid w:val="00920595"/>
    <w:rsid w:val="00920ACF"/>
    <w:rsid w:val="00921EB1"/>
    <w:rsid w:val="00923253"/>
    <w:rsid w:val="009242E7"/>
    <w:rsid w:val="00924329"/>
    <w:rsid w:val="009247F9"/>
    <w:rsid w:val="009256FD"/>
    <w:rsid w:val="00925C53"/>
    <w:rsid w:val="00926019"/>
    <w:rsid w:val="0092685C"/>
    <w:rsid w:val="009268EE"/>
    <w:rsid w:val="009269AD"/>
    <w:rsid w:val="00927452"/>
    <w:rsid w:val="00930479"/>
    <w:rsid w:val="00930B7C"/>
    <w:rsid w:val="00930F57"/>
    <w:rsid w:val="009319B4"/>
    <w:rsid w:val="00932425"/>
    <w:rsid w:val="00933963"/>
    <w:rsid w:val="00933C1D"/>
    <w:rsid w:val="00934BE5"/>
    <w:rsid w:val="00934DDF"/>
    <w:rsid w:val="009356A3"/>
    <w:rsid w:val="00935D74"/>
    <w:rsid w:val="009366C8"/>
    <w:rsid w:val="00936EB3"/>
    <w:rsid w:val="00940789"/>
    <w:rsid w:val="009409C3"/>
    <w:rsid w:val="0094107D"/>
    <w:rsid w:val="009416AF"/>
    <w:rsid w:val="00942387"/>
    <w:rsid w:val="0094393F"/>
    <w:rsid w:val="00943947"/>
    <w:rsid w:val="00943F83"/>
    <w:rsid w:val="00944E2A"/>
    <w:rsid w:val="00945271"/>
    <w:rsid w:val="00945960"/>
    <w:rsid w:val="00946EF0"/>
    <w:rsid w:val="00946F3B"/>
    <w:rsid w:val="00947AA2"/>
    <w:rsid w:val="00947B3F"/>
    <w:rsid w:val="00947C48"/>
    <w:rsid w:val="00947E5D"/>
    <w:rsid w:val="0095095B"/>
    <w:rsid w:val="00950ECD"/>
    <w:rsid w:val="00951358"/>
    <w:rsid w:val="00951641"/>
    <w:rsid w:val="00951794"/>
    <w:rsid w:val="00951EBE"/>
    <w:rsid w:val="00952255"/>
    <w:rsid w:val="009535EE"/>
    <w:rsid w:val="00953EBB"/>
    <w:rsid w:val="0095401B"/>
    <w:rsid w:val="00954209"/>
    <w:rsid w:val="0095420F"/>
    <w:rsid w:val="0095454D"/>
    <w:rsid w:val="00955B08"/>
    <w:rsid w:val="00955E13"/>
    <w:rsid w:val="00955F61"/>
    <w:rsid w:val="009568F8"/>
    <w:rsid w:val="00956CD8"/>
    <w:rsid w:val="00957F38"/>
    <w:rsid w:val="00960778"/>
    <w:rsid w:val="0096087C"/>
    <w:rsid w:val="009611E3"/>
    <w:rsid w:val="00961AFC"/>
    <w:rsid w:val="009627C0"/>
    <w:rsid w:val="00962D35"/>
    <w:rsid w:val="00962DA7"/>
    <w:rsid w:val="00963A15"/>
    <w:rsid w:val="00964F88"/>
    <w:rsid w:val="00965769"/>
    <w:rsid w:val="00965C17"/>
    <w:rsid w:val="00965E93"/>
    <w:rsid w:val="00966651"/>
    <w:rsid w:val="00966A4E"/>
    <w:rsid w:val="00966A85"/>
    <w:rsid w:val="009679E0"/>
    <w:rsid w:val="00970051"/>
    <w:rsid w:val="0097059F"/>
    <w:rsid w:val="00971F94"/>
    <w:rsid w:val="00972436"/>
    <w:rsid w:val="00972CDD"/>
    <w:rsid w:val="00972D51"/>
    <w:rsid w:val="0097343C"/>
    <w:rsid w:val="009734FB"/>
    <w:rsid w:val="009737C0"/>
    <w:rsid w:val="00973929"/>
    <w:rsid w:val="00974D72"/>
    <w:rsid w:val="00975C2A"/>
    <w:rsid w:val="00975DD6"/>
    <w:rsid w:val="0097604E"/>
    <w:rsid w:val="009767FE"/>
    <w:rsid w:val="00976C6D"/>
    <w:rsid w:val="00977EC1"/>
    <w:rsid w:val="00980C57"/>
    <w:rsid w:val="00981126"/>
    <w:rsid w:val="00981301"/>
    <w:rsid w:val="00981ADE"/>
    <w:rsid w:val="00982440"/>
    <w:rsid w:val="009828E4"/>
    <w:rsid w:val="009829C6"/>
    <w:rsid w:val="0098338F"/>
    <w:rsid w:val="00983714"/>
    <w:rsid w:val="00984B98"/>
    <w:rsid w:val="00984E88"/>
    <w:rsid w:val="00985101"/>
    <w:rsid w:val="00985AA7"/>
    <w:rsid w:val="009867E6"/>
    <w:rsid w:val="00986BBB"/>
    <w:rsid w:val="00990900"/>
    <w:rsid w:val="00990949"/>
    <w:rsid w:val="00991D21"/>
    <w:rsid w:val="0099202B"/>
    <w:rsid w:val="009921E6"/>
    <w:rsid w:val="0099260A"/>
    <w:rsid w:val="009929E6"/>
    <w:rsid w:val="009930A0"/>
    <w:rsid w:val="00993C18"/>
    <w:rsid w:val="0099463F"/>
    <w:rsid w:val="0099526D"/>
    <w:rsid w:val="00996453"/>
    <w:rsid w:val="00996BE7"/>
    <w:rsid w:val="00996CB3"/>
    <w:rsid w:val="00996F75"/>
    <w:rsid w:val="0099706A"/>
    <w:rsid w:val="00997B8B"/>
    <w:rsid w:val="00997BCA"/>
    <w:rsid w:val="009A05BD"/>
    <w:rsid w:val="009A0B6E"/>
    <w:rsid w:val="009A26C3"/>
    <w:rsid w:val="009A2C6B"/>
    <w:rsid w:val="009A31FF"/>
    <w:rsid w:val="009A373C"/>
    <w:rsid w:val="009A3B81"/>
    <w:rsid w:val="009A3DCE"/>
    <w:rsid w:val="009A3F8A"/>
    <w:rsid w:val="009A4A7B"/>
    <w:rsid w:val="009A4A81"/>
    <w:rsid w:val="009A5260"/>
    <w:rsid w:val="009A5565"/>
    <w:rsid w:val="009A7563"/>
    <w:rsid w:val="009A781F"/>
    <w:rsid w:val="009B09C3"/>
    <w:rsid w:val="009B0C7E"/>
    <w:rsid w:val="009B0F8E"/>
    <w:rsid w:val="009B1BD7"/>
    <w:rsid w:val="009B2083"/>
    <w:rsid w:val="009B2165"/>
    <w:rsid w:val="009B2B66"/>
    <w:rsid w:val="009B2F58"/>
    <w:rsid w:val="009B33DF"/>
    <w:rsid w:val="009B3502"/>
    <w:rsid w:val="009B4F0E"/>
    <w:rsid w:val="009B5B78"/>
    <w:rsid w:val="009B5CA2"/>
    <w:rsid w:val="009B6440"/>
    <w:rsid w:val="009B65A2"/>
    <w:rsid w:val="009B7FF4"/>
    <w:rsid w:val="009C04CD"/>
    <w:rsid w:val="009C1841"/>
    <w:rsid w:val="009C1DB3"/>
    <w:rsid w:val="009C2A2B"/>
    <w:rsid w:val="009C3A3A"/>
    <w:rsid w:val="009C411B"/>
    <w:rsid w:val="009C432F"/>
    <w:rsid w:val="009C4CCC"/>
    <w:rsid w:val="009C4F73"/>
    <w:rsid w:val="009C4FF9"/>
    <w:rsid w:val="009C60C6"/>
    <w:rsid w:val="009C6A2B"/>
    <w:rsid w:val="009C7F64"/>
    <w:rsid w:val="009D0504"/>
    <w:rsid w:val="009D060F"/>
    <w:rsid w:val="009D106A"/>
    <w:rsid w:val="009D1757"/>
    <w:rsid w:val="009D1FE5"/>
    <w:rsid w:val="009D3472"/>
    <w:rsid w:val="009D3646"/>
    <w:rsid w:val="009D436C"/>
    <w:rsid w:val="009D445F"/>
    <w:rsid w:val="009D506A"/>
    <w:rsid w:val="009D53B9"/>
    <w:rsid w:val="009D6562"/>
    <w:rsid w:val="009D7053"/>
    <w:rsid w:val="009E01BB"/>
    <w:rsid w:val="009E0804"/>
    <w:rsid w:val="009E2BB3"/>
    <w:rsid w:val="009E48F1"/>
    <w:rsid w:val="009E4E0D"/>
    <w:rsid w:val="009E54D8"/>
    <w:rsid w:val="009E55CD"/>
    <w:rsid w:val="009E6BEC"/>
    <w:rsid w:val="009E6E9E"/>
    <w:rsid w:val="009E7747"/>
    <w:rsid w:val="009E7AB2"/>
    <w:rsid w:val="009E7E72"/>
    <w:rsid w:val="009F04C7"/>
    <w:rsid w:val="009F07ED"/>
    <w:rsid w:val="009F10D5"/>
    <w:rsid w:val="009F398B"/>
    <w:rsid w:val="009F5B56"/>
    <w:rsid w:val="009F7050"/>
    <w:rsid w:val="009F73B5"/>
    <w:rsid w:val="009F76D8"/>
    <w:rsid w:val="009F76E2"/>
    <w:rsid w:val="009F7715"/>
    <w:rsid w:val="009F7DA0"/>
    <w:rsid w:val="009F7F36"/>
    <w:rsid w:val="00A01186"/>
    <w:rsid w:val="00A011A3"/>
    <w:rsid w:val="00A01606"/>
    <w:rsid w:val="00A01612"/>
    <w:rsid w:val="00A01CC1"/>
    <w:rsid w:val="00A020FF"/>
    <w:rsid w:val="00A03D0C"/>
    <w:rsid w:val="00A04115"/>
    <w:rsid w:val="00A0475E"/>
    <w:rsid w:val="00A04A1C"/>
    <w:rsid w:val="00A04CB6"/>
    <w:rsid w:val="00A06EE2"/>
    <w:rsid w:val="00A06F72"/>
    <w:rsid w:val="00A0723C"/>
    <w:rsid w:val="00A102BE"/>
    <w:rsid w:val="00A10D16"/>
    <w:rsid w:val="00A10FE0"/>
    <w:rsid w:val="00A11010"/>
    <w:rsid w:val="00A1111E"/>
    <w:rsid w:val="00A117E8"/>
    <w:rsid w:val="00A11AEA"/>
    <w:rsid w:val="00A120B0"/>
    <w:rsid w:val="00A12481"/>
    <w:rsid w:val="00A129B5"/>
    <w:rsid w:val="00A12D04"/>
    <w:rsid w:val="00A12E38"/>
    <w:rsid w:val="00A13938"/>
    <w:rsid w:val="00A139E9"/>
    <w:rsid w:val="00A13BD2"/>
    <w:rsid w:val="00A1407E"/>
    <w:rsid w:val="00A14453"/>
    <w:rsid w:val="00A15602"/>
    <w:rsid w:val="00A159F0"/>
    <w:rsid w:val="00A15BDA"/>
    <w:rsid w:val="00A15E85"/>
    <w:rsid w:val="00A16228"/>
    <w:rsid w:val="00A1759B"/>
    <w:rsid w:val="00A17BDA"/>
    <w:rsid w:val="00A208B0"/>
    <w:rsid w:val="00A20DF2"/>
    <w:rsid w:val="00A22592"/>
    <w:rsid w:val="00A22FEB"/>
    <w:rsid w:val="00A23AB2"/>
    <w:rsid w:val="00A23C4B"/>
    <w:rsid w:val="00A242C6"/>
    <w:rsid w:val="00A244E9"/>
    <w:rsid w:val="00A24570"/>
    <w:rsid w:val="00A265AD"/>
    <w:rsid w:val="00A2693A"/>
    <w:rsid w:val="00A2722D"/>
    <w:rsid w:val="00A27606"/>
    <w:rsid w:val="00A303DF"/>
    <w:rsid w:val="00A31CC5"/>
    <w:rsid w:val="00A324AC"/>
    <w:rsid w:val="00A327D4"/>
    <w:rsid w:val="00A338E8"/>
    <w:rsid w:val="00A33E30"/>
    <w:rsid w:val="00A34087"/>
    <w:rsid w:val="00A341C2"/>
    <w:rsid w:val="00A34C99"/>
    <w:rsid w:val="00A3517B"/>
    <w:rsid w:val="00A35C47"/>
    <w:rsid w:val="00A36C7C"/>
    <w:rsid w:val="00A3736D"/>
    <w:rsid w:val="00A40CD1"/>
    <w:rsid w:val="00A40E33"/>
    <w:rsid w:val="00A415C3"/>
    <w:rsid w:val="00A41DC3"/>
    <w:rsid w:val="00A423E6"/>
    <w:rsid w:val="00A42593"/>
    <w:rsid w:val="00A44173"/>
    <w:rsid w:val="00A451CE"/>
    <w:rsid w:val="00A453AA"/>
    <w:rsid w:val="00A46441"/>
    <w:rsid w:val="00A50440"/>
    <w:rsid w:val="00A50959"/>
    <w:rsid w:val="00A5133D"/>
    <w:rsid w:val="00A5183F"/>
    <w:rsid w:val="00A51E38"/>
    <w:rsid w:val="00A52331"/>
    <w:rsid w:val="00A535C8"/>
    <w:rsid w:val="00A555CE"/>
    <w:rsid w:val="00A55CF2"/>
    <w:rsid w:val="00A55FB8"/>
    <w:rsid w:val="00A5669F"/>
    <w:rsid w:val="00A56A08"/>
    <w:rsid w:val="00A577B3"/>
    <w:rsid w:val="00A57AB6"/>
    <w:rsid w:val="00A57EE2"/>
    <w:rsid w:val="00A623A1"/>
    <w:rsid w:val="00A62BB8"/>
    <w:rsid w:val="00A644A7"/>
    <w:rsid w:val="00A64D34"/>
    <w:rsid w:val="00A65C92"/>
    <w:rsid w:val="00A66503"/>
    <w:rsid w:val="00A665FA"/>
    <w:rsid w:val="00A66BCE"/>
    <w:rsid w:val="00A6757F"/>
    <w:rsid w:val="00A707BD"/>
    <w:rsid w:val="00A70C6F"/>
    <w:rsid w:val="00A7124A"/>
    <w:rsid w:val="00A71256"/>
    <w:rsid w:val="00A7128C"/>
    <w:rsid w:val="00A71A5A"/>
    <w:rsid w:val="00A7373A"/>
    <w:rsid w:val="00A74492"/>
    <w:rsid w:val="00A7452F"/>
    <w:rsid w:val="00A75542"/>
    <w:rsid w:val="00A75577"/>
    <w:rsid w:val="00A75B72"/>
    <w:rsid w:val="00A762AA"/>
    <w:rsid w:val="00A7639C"/>
    <w:rsid w:val="00A764F2"/>
    <w:rsid w:val="00A80B06"/>
    <w:rsid w:val="00A80E1D"/>
    <w:rsid w:val="00A81271"/>
    <w:rsid w:val="00A81790"/>
    <w:rsid w:val="00A82255"/>
    <w:rsid w:val="00A83179"/>
    <w:rsid w:val="00A845B0"/>
    <w:rsid w:val="00A845F3"/>
    <w:rsid w:val="00A8527E"/>
    <w:rsid w:val="00A860E4"/>
    <w:rsid w:val="00A87209"/>
    <w:rsid w:val="00A87F67"/>
    <w:rsid w:val="00A906E5"/>
    <w:rsid w:val="00A91770"/>
    <w:rsid w:val="00A91EDA"/>
    <w:rsid w:val="00A92044"/>
    <w:rsid w:val="00A9253D"/>
    <w:rsid w:val="00A92C74"/>
    <w:rsid w:val="00A9345C"/>
    <w:rsid w:val="00A93697"/>
    <w:rsid w:val="00A945CD"/>
    <w:rsid w:val="00A95E79"/>
    <w:rsid w:val="00A96253"/>
    <w:rsid w:val="00A96780"/>
    <w:rsid w:val="00A9699A"/>
    <w:rsid w:val="00A969A5"/>
    <w:rsid w:val="00A96DAD"/>
    <w:rsid w:val="00A97424"/>
    <w:rsid w:val="00A97873"/>
    <w:rsid w:val="00A97B6B"/>
    <w:rsid w:val="00AA038F"/>
    <w:rsid w:val="00AA05B0"/>
    <w:rsid w:val="00AA0C5D"/>
    <w:rsid w:val="00AA0D56"/>
    <w:rsid w:val="00AA1145"/>
    <w:rsid w:val="00AA145E"/>
    <w:rsid w:val="00AA17AF"/>
    <w:rsid w:val="00AA19D9"/>
    <w:rsid w:val="00AA1C40"/>
    <w:rsid w:val="00AA1C8A"/>
    <w:rsid w:val="00AA2C8A"/>
    <w:rsid w:val="00AA3A39"/>
    <w:rsid w:val="00AA3F9C"/>
    <w:rsid w:val="00AA40E5"/>
    <w:rsid w:val="00AA41C9"/>
    <w:rsid w:val="00AA4552"/>
    <w:rsid w:val="00AA502A"/>
    <w:rsid w:val="00AA5990"/>
    <w:rsid w:val="00AA5CA4"/>
    <w:rsid w:val="00AA5D13"/>
    <w:rsid w:val="00AA5D96"/>
    <w:rsid w:val="00AA61C5"/>
    <w:rsid w:val="00AA774A"/>
    <w:rsid w:val="00AA7F64"/>
    <w:rsid w:val="00AB16A1"/>
    <w:rsid w:val="00AB17BC"/>
    <w:rsid w:val="00AB1BBD"/>
    <w:rsid w:val="00AB270B"/>
    <w:rsid w:val="00AB3610"/>
    <w:rsid w:val="00AB4E44"/>
    <w:rsid w:val="00AB5035"/>
    <w:rsid w:val="00AB50B7"/>
    <w:rsid w:val="00AB5FE2"/>
    <w:rsid w:val="00AB670D"/>
    <w:rsid w:val="00AB75E2"/>
    <w:rsid w:val="00AB766D"/>
    <w:rsid w:val="00AC0114"/>
    <w:rsid w:val="00AC0BF2"/>
    <w:rsid w:val="00AC115D"/>
    <w:rsid w:val="00AC1244"/>
    <w:rsid w:val="00AC1FBA"/>
    <w:rsid w:val="00AC2372"/>
    <w:rsid w:val="00AC2401"/>
    <w:rsid w:val="00AC24D9"/>
    <w:rsid w:val="00AC2A05"/>
    <w:rsid w:val="00AC2C17"/>
    <w:rsid w:val="00AC3F48"/>
    <w:rsid w:val="00AC57E5"/>
    <w:rsid w:val="00AC5F52"/>
    <w:rsid w:val="00AC6B50"/>
    <w:rsid w:val="00AC6B8C"/>
    <w:rsid w:val="00AC6BF2"/>
    <w:rsid w:val="00AC7A0C"/>
    <w:rsid w:val="00AC7D5A"/>
    <w:rsid w:val="00AC7E96"/>
    <w:rsid w:val="00AC7ED8"/>
    <w:rsid w:val="00AD0828"/>
    <w:rsid w:val="00AD1191"/>
    <w:rsid w:val="00AD16DB"/>
    <w:rsid w:val="00AD289A"/>
    <w:rsid w:val="00AD29DB"/>
    <w:rsid w:val="00AD2C30"/>
    <w:rsid w:val="00AD2FC1"/>
    <w:rsid w:val="00AD339F"/>
    <w:rsid w:val="00AD39DB"/>
    <w:rsid w:val="00AD3AE3"/>
    <w:rsid w:val="00AD4367"/>
    <w:rsid w:val="00AD4B0A"/>
    <w:rsid w:val="00AD4BD9"/>
    <w:rsid w:val="00AD5069"/>
    <w:rsid w:val="00AD5A3D"/>
    <w:rsid w:val="00AD6481"/>
    <w:rsid w:val="00AD66AB"/>
    <w:rsid w:val="00AD6BEF"/>
    <w:rsid w:val="00AD6F14"/>
    <w:rsid w:val="00AD728C"/>
    <w:rsid w:val="00AD7695"/>
    <w:rsid w:val="00AD7E89"/>
    <w:rsid w:val="00AE000E"/>
    <w:rsid w:val="00AE0290"/>
    <w:rsid w:val="00AE03CC"/>
    <w:rsid w:val="00AE0B7E"/>
    <w:rsid w:val="00AE0DF0"/>
    <w:rsid w:val="00AE18B5"/>
    <w:rsid w:val="00AE1B92"/>
    <w:rsid w:val="00AE2260"/>
    <w:rsid w:val="00AE276F"/>
    <w:rsid w:val="00AE367A"/>
    <w:rsid w:val="00AE3847"/>
    <w:rsid w:val="00AE4553"/>
    <w:rsid w:val="00AE584F"/>
    <w:rsid w:val="00AE7230"/>
    <w:rsid w:val="00AE7E27"/>
    <w:rsid w:val="00AE7E7D"/>
    <w:rsid w:val="00AE7FAC"/>
    <w:rsid w:val="00AF0E77"/>
    <w:rsid w:val="00AF2250"/>
    <w:rsid w:val="00AF2711"/>
    <w:rsid w:val="00AF2E6B"/>
    <w:rsid w:val="00AF3AEE"/>
    <w:rsid w:val="00AF42B1"/>
    <w:rsid w:val="00AF44A5"/>
    <w:rsid w:val="00AF5579"/>
    <w:rsid w:val="00AF5716"/>
    <w:rsid w:val="00AF6489"/>
    <w:rsid w:val="00AF67D6"/>
    <w:rsid w:val="00AF762E"/>
    <w:rsid w:val="00AF77B2"/>
    <w:rsid w:val="00AF7C80"/>
    <w:rsid w:val="00B000DD"/>
    <w:rsid w:val="00B001B0"/>
    <w:rsid w:val="00B00420"/>
    <w:rsid w:val="00B00A6D"/>
    <w:rsid w:val="00B01588"/>
    <w:rsid w:val="00B02EF0"/>
    <w:rsid w:val="00B038A7"/>
    <w:rsid w:val="00B04CE8"/>
    <w:rsid w:val="00B05892"/>
    <w:rsid w:val="00B05CF9"/>
    <w:rsid w:val="00B06589"/>
    <w:rsid w:val="00B06A9E"/>
    <w:rsid w:val="00B10531"/>
    <w:rsid w:val="00B107B6"/>
    <w:rsid w:val="00B10CE1"/>
    <w:rsid w:val="00B10E1F"/>
    <w:rsid w:val="00B1132E"/>
    <w:rsid w:val="00B116A9"/>
    <w:rsid w:val="00B11EE1"/>
    <w:rsid w:val="00B126CF"/>
    <w:rsid w:val="00B1308B"/>
    <w:rsid w:val="00B1311E"/>
    <w:rsid w:val="00B142DE"/>
    <w:rsid w:val="00B14D05"/>
    <w:rsid w:val="00B153B2"/>
    <w:rsid w:val="00B156D9"/>
    <w:rsid w:val="00B17081"/>
    <w:rsid w:val="00B17419"/>
    <w:rsid w:val="00B176BD"/>
    <w:rsid w:val="00B1775E"/>
    <w:rsid w:val="00B17809"/>
    <w:rsid w:val="00B20486"/>
    <w:rsid w:val="00B21BAE"/>
    <w:rsid w:val="00B23AE2"/>
    <w:rsid w:val="00B23AF1"/>
    <w:rsid w:val="00B23FA9"/>
    <w:rsid w:val="00B2526D"/>
    <w:rsid w:val="00B2548D"/>
    <w:rsid w:val="00B262C9"/>
    <w:rsid w:val="00B27B20"/>
    <w:rsid w:val="00B3047E"/>
    <w:rsid w:val="00B31278"/>
    <w:rsid w:val="00B3281F"/>
    <w:rsid w:val="00B32D0A"/>
    <w:rsid w:val="00B32EA7"/>
    <w:rsid w:val="00B33733"/>
    <w:rsid w:val="00B337EA"/>
    <w:rsid w:val="00B35599"/>
    <w:rsid w:val="00B366C3"/>
    <w:rsid w:val="00B36A75"/>
    <w:rsid w:val="00B372F4"/>
    <w:rsid w:val="00B37566"/>
    <w:rsid w:val="00B407F1"/>
    <w:rsid w:val="00B41948"/>
    <w:rsid w:val="00B41D8D"/>
    <w:rsid w:val="00B42408"/>
    <w:rsid w:val="00B428DD"/>
    <w:rsid w:val="00B431CA"/>
    <w:rsid w:val="00B4387B"/>
    <w:rsid w:val="00B43C62"/>
    <w:rsid w:val="00B452D6"/>
    <w:rsid w:val="00B45A3C"/>
    <w:rsid w:val="00B46B78"/>
    <w:rsid w:val="00B474C4"/>
    <w:rsid w:val="00B47648"/>
    <w:rsid w:val="00B47742"/>
    <w:rsid w:val="00B50467"/>
    <w:rsid w:val="00B50613"/>
    <w:rsid w:val="00B517FA"/>
    <w:rsid w:val="00B52680"/>
    <w:rsid w:val="00B52E00"/>
    <w:rsid w:val="00B53DFF"/>
    <w:rsid w:val="00B547A7"/>
    <w:rsid w:val="00B54EE8"/>
    <w:rsid w:val="00B558BD"/>
    <w:rsid w:val="00B562BE"/>
    <w:rsid w:val="00B575D5"/>
    <w:rsid w:val="00B57EE7"/>
    <w:rsid w:val="00B616AE"/>
    <w:rsid w:val="00B62766"/>
    <w:rsid w:val="00B62908"/>
    <w:rsid w:val="00B64392"/>
    <w:rsid w:val="00B6597E"/>
    <w:rsid w:val="00B65991"/>
    <w:rsid w:val="00B65AC1"/>
    <w:rsid w:val="00B65CD0"/>
    <w:rsid w:val="00B65DA9"/>
    <w:rsid w:val="00B6664F"/>
    <w:rsid w:val="00B67697"/>
    <w:rsid w:val="00B67806"/>
    <w:rsid w:val="00B705C5"/>
    <w:rsid w:val="00B70720"/>
    <w:rsid w:val="00B70925"/>
    <w:rsid w:val="00B70DD8"/>
    <w:rsid w:val="00B721B1"/>
    <w:rsid w:val="00B72AA2"/>
    <w:rsid w:val="00B739D6"/>
    <w:rsid w:val="00B744BA"/>
    <w:rsid w:val="00B753E7"/>
    <w:rsid w:val="00B77692"/>
    <w:rsid w:val="00B77AB6"/>
    <w:rsid w:val="00B77EC0"/>
    <w:rsid w:val="00B77FD2"/>
    <w:rsid w:val="00B81671"/>
    <w:rsid w:val="00B83038"/>
    <w:rsid w:val="00B845D5"/>
    <w:rsid w:val="00B84C54"/>
    <w:rsid w:val="00B85342"/>
    <w:rsid w:val="00B853BB"/>
    <w:rsid w:val="00B85808"/>
    <w:rsid w:val="00B86165"/>
    <w:rsid w:val="00B866E8"/>
    <w:rsid w:val="00B86A67"/>
    <w:rsid w:val="00B87890"/>
    <w:rsid w:val="00B87ED7"/>
    <w:rsid w:val="00B90001"/>
    <w:rsid w:val="00B9116D"/>
    <w:rsid w:val="00B91515"/>
    <w:rsid w:val="00B91DA8"/>
    <w:rsid w:val="00B949A5"/>
    <w:rsid w:val="00B95F90"/>
    <w:rsid w:val="00B96225"/>
    <w:rsid w:val="00B97E7F"/>
    <w:rsid w:val="00BA1160"/>
    <w:rsid w:val="00BA1401"/>
    <w:rsid w:val="00BA16EA"/>
    <w:rsid w:val="00BA18B6"/>
    <w:rsid w:val="00BA291D"/>
    <w:rsid w:val="00BA3033"/>
    <w:rsid w:val="00BA3E05"/>
    <w:rsid w:val="00BA3EBB"/>
    <w:rsid w:val="00BA4109"/>
    <w:rsid w:val="00BA44DA"/>
    <w:rsid w:val="00BA4657"/>
    <w:rsid w:val="00BA4943"/>
    <w:rsid w:val="00BA4B3F"/>
    <w:rsid w:val="00BA4D3E"/>
    <w:rsid w:val="00BA56A6"/>
    <w:rsid w:val="00BA58A7"/>
    <w:rsid w:val="00BA5960"/>
    <w:rsid w:val="00BA5C88"/>
    <w:rsid w:val="00BA5D2F"/>
    <w:rsid w:val="00BA6717"/>
    <w:rsid w:val="00BA671C"/>
    <w:rsid w:val="00BA6F29"/>
    <w:rsid w:val="00BA753B"/>
    <w:rsid w:val="00BA7B4A"/>
    <w:rsid w:val="00BB003F"/>
    <w:rsid w:val="00BB0CD5"/>
    <w:rsid w:val="00BB0D06"/>
    <w:rsid w:val="00BB1A0A"/>
    <w:rsid w:val="00BB27C9"/>
    <w:rsid w:val="00BB31C6"/>
    <w:rsid w:val="00BB3D95"/>
    <w:rsid w:val="00BB5698"/>
    <w:rsid w:val="00BB63E7"/>
    <w:rsid w:val="00BB649A"/>
    <w:rsid w:val="00BB7760"/>
    <w:rsid w:val="00BB793B"/>
    <w:rsid w:val="00BB7BAF"/>
    <w:rsid w:val="00BC0D37"/>
    <w:rsid w:val="00BC0E7B"/>
    <w:rsid w:val="00BC1477"/>
    <w:rsid w:val="00BC1E80"/>
    <w:rsid w:val="00BC1FED"/>
    <w:rsid w:val="00BC22B0"/>
    <w:rsid w:val="00BC2552"/>
    <w:rsid w:val="00BC25E1"/>
    <w:rsid w:val="00BC350B"/>
    <w:rsid w:val="00BC4756"/>
    <w:rsid w:val="00BC4892"/>
    <w:rsid w:val="00BC4BEF"/>
    <w:rsid w:val="00BC4D40"/>
    <w:rsid w:val="00BC5809"/>
    <w:rsid w:val="00BC5A8D"/>
    <w:rsid w:val="00BC62BA"/>
    <w:rsid w:val="00BC6CC9"/>
    <w:rsid w:val="00BC707C"/>
    <w:rsid w:val="00BC71E1"/>
    <w:rsid w:val="00BC7216"/>
    <w:rsid w:val="00BC736A"/>
    <w:rsid w:val="00BC79D4"/>
    <w:rsid w:val="00BD0406"/>
    <w:rsid w:val="00BD06F4"/>
    <w:rsid w:val="00BD0AF0"/>
    <w:rsid w:val="00BD1124"/>
    <w:rsid w:val="00BD1EB4"/>
    <w:rsid w:val="00BD2B13"/>
    <w:rsid w:val="00BD33AD"/>
    <w:rsid w:val="00BD6F2D"/>
    <w:rsid w:val="00BD7178"/>
    <w:rsid w:val="00BD724E"/>
    <w:rsid w:val="00BD72B1"/>
    <w:rsid w:val="00BD7CB4"/>
    <w:rsid w:val="00BE05CC"/>
    <w:rsid w:val="00BE0D43"/>
    <w:rsid w:val="00BE0DAA"/>
    <w:rsid w:val="00BE13F2"/>
    <w:rsid w:val="00BE1CF0"/>
    <w:rsid w:val="00BE2A81"/>
    <w:rsid w:val="00BE5242"/>
    <w:rsid w:val="00BE5BD8"/>
    <w:rsid w:val="00BE71CC"/>
    <w:rsid w:val="00BE7EFA"/>
    <w:rsid w:val="00BE7F3C"/>
    <w:rsid w:val="00BE7FB5"/>
    <w:rsid w:val="00BF00F7"/>
    <w:rsid w:val="00BF0235"/>
    <w:rsid w:val="00BF0690"/>
    <w:rsid w:val="00BF099A"/>
    <w:rsid w:val="00BF0DE5"/>
    <w:rsid w:val="00BF1A3D"/>
    <w:rsid w:val="00BF1B1E"/>
    <w:rsid w:val="00BF1F95"/>
    <w:rsid w:val="00BF23A3"/>
    <w:rsid w:val="00BF29F7"/>
    <w:rsid w:val="00BF3B80"/>
    <w:rsid w:val="00BF416D"/>
    <w:rsid w:val="00BF45E6"/>
    <w:rsid w:val="00BF47C5"/>
    <w:rsid w:val="00BF4B52"/>
    <w:rsid w:val="00BF75B3"/>
    <w:rsid w:val="00BF7DDB"/>
    <w:rsid w:val="00BF7E93"/>
    <w:rsid w:val="00C003E4"/>
    <w:rsid w:val="00C00591"/>
    <w:rsid w:val="00C010F9"/>
    <w:rsid w:val="00C02985"/>
    <w:rsid w:val="00C030C8"/>
    <w:rsid w:val="00C03517"/>
    <w:rsid w:val="00C0534E"/>
    <w:rsid w:val="00C055F7"/>
    <w:rsid w:val="00C0569E"/>
    <w:rsid w:val="00C05D20"/>
    <w:rsid w:val="00C06CBE"/>
    <w:rsid w:val="00C107C1"/>
    <w:rsid w:val="00C11FF0"/>
    <w:rsid w:val="00C120BC"/>
    <w:rsid w:val="00C12EEA"/>
    <w:rsid w:val="00C141C2"/>
    <w:rsid w:val="00C14962"/>
    <w:rsid w:val="00C15C3E"/>
    <w:rsid w:val="00C15D39"/>
    <w:rsid w:val="00C16997"/>
    <w:rsid w:val="00C16E9D"/>
    <w:rsid w:val="00C17000"/>
    <w:rsid w:val="00C205AA"/>
    <w:rsid w:val="00C20740"/>
    <w:rsid w:val="00C21031"/>
    <w:rsid w:val="00C21653"/>
    <w:rsid w:val="00C21A2A"/>
    <w:rsid w:val="00C21BD7"/>
    <w:rsid w:val="00C21E89"/>
    <w:rsid w:val="00C22E17"/>
    <w:rsid w:val="00C24600"/>
    <w:rsid w:val="00C24CEE"/>
    <w:rsid w:val="00C250ED"/>
    <w:rsid w:val="00C252E5"/>
    <w:rsid w:val="00C2533C"/>
    <w:rsid w:val="00C2534A"/>
    <w:rsid w:val="00C2615A"/>
    <w:rsid w:val="00C26275"/>
    <w:rsid w:val="00C2665B"/>
    <w:rsid w:val="00C27FED"/>
    <w:rsid w:val="00C31104"/>
    <w:rsid w:val="00C33055"/>
    <w:rsid w:val="00C33407"/>
    <w:rsid w:val="00C33D21"/>
    <w:rsid w:val="00C3411D"/>
    <w:rsid w:val="00C3526B"/>
    <w:rsid w:val="00C35285"/>
    <w:rsid w:val="00C35303"/>
    <w:rsid w:val="00C356C6"/>
    <w:rsid w:val="00C360B2"/>
    <w:rsid w:val="00C36C7A"/>
    <w:rsid w:val="00C371F9"/>
    <w:rsid w:val="00C373D1"/>
    <w:rsid w:val="00C37E81"/>
    <w:rsid w:val="00C40006"/>
    <w:rsid w:val="00C401A0"/>
    <w:rsid w:val="00C401DF"/>
    <w:rsid w:val="00C4069A"/>
    <w:rsid w:val="00C40762"/>
    <w:rsid w:val="00C40808"/>
    <w:rsid w:val="00C40D83"/>
    <w:rsid w:val="00C411C8"/>
    <w:rsid w:val="00C41422"/>
    <w:rsid w:val="00C429F0"/>
    <w:rsid w:val="00C42DC1"/>
    <w:rsid w:val="00C42F9C"/>
    <w:rsid w:val="00C43B5B"/>
    <w:rsid w:val="00C44F3D"/>
    <w:rsid w:val="00C4559E"/>
    <w:rsid w:val="00C45A75"/>
    <w:rsid w:val="00C46349"/>
    <w:rsid w:val="00C46873"/>
    <w:rsid w:val="00C46A3D"/>
    <w:rsid w:val="00C46AD4"/>
    <w:rsid w:val="00C47108"/>
    <w:rsid w:val="00C4736B"/>
    <w:rsid w:val="00C47788"/>
    <w:rsid w:val="00C50197"/>
    <w:rsid w:val="00C51497"/>
    <w:rsid w:val="00C52157"/>
    <w:rsid w:val="00C523F3"/>
    <w:rsid w:val="00C52656"/>
    <w:rsid w:val="00C527A8"/>
    <w:rsid w:val="00C52988"/>
    <w:rsid w:val="00C52B02"/>
    <w:rsid w:val="00C52F37"/>
    <w:rsid w:val="00C53175"/>
    <w:rsid w:val="00C53381"/>
    <w:rsid w:val="00C534ED"/>
    <w:rsid w:val="00C53559"/>
    <w:rsid w:val="00C54289"/>
    <w:rsid w:val="00C54520"/>
    <w:rsid w:val="00C5464E"/>
    <w:rsid w:val="00C55006"/>
    <w:rsid w:val="00C55050"/>
    <w:rsid w:val="00C558DE"/>
    <w:rsid w:val="00C55C98"/>
    <w:rsid w:val="00C569D0"/>
    <w:rsid w:val="00C56A4C"/>
    <w:rsid w:val="00C575F4"/>
    <w:rsid w:val="00C60541"/>
    <w:rsid w:val="00C61057"/>
    <w:rsid w:val="00C618E2"/>
    <w:rsid w:val="00C62948"/>
    <w:rsid w:val="00C62978"/>
    <w:rsid w:val="00C62C76"/>
    <w:rsid w:val="00C62CEF"/>
    <w:rsid w:val="00C633C9"/>
    <w:rsid w:val="00C63F33"/>
    <w:rsid w:val="00C64403"/>
    <w:rsid w:val="00C64931"/>
    <w:rsid w:val="00C653DF"/>
    <w:rsid w:val="00C65CDF"/>
    <w:rsid w:val="00C66350"/>
    <w:rsid w:val="00C67492"/>
    <w:rsid w:val="00C67786"/>
    <w:rsid w:val="00C70C13"/>
    <w:rsid w:val="00C72302"/>
    <w:rsid w:val="00C729FB"/>
    <w:rsid w:val="00C738B9"/>
    <w:rsid w:val="00C73969"/>
    <w:rsid w:val="00C748ED"/>
    <w:rsid w:val="00C75FF8"/>
    <w:rsid w:val="00C76BC9"/>
    <w:rsid w:val="00C771B1"/>
    <w:rsid w:val="00C772D6"/>
    <w:rsid w:val="00C7760B"/>
    <w:rsid w:val="00C776AC"/>
    <w:rsid w:val="00C81DF5"/>
    <w:rsid w:val="00C824B5"/>
    <w:rsid w:val="00C82A02"/>
    <w:rsid w:val="00C82C49"/>
    <w:rsid w:val="00C837C2"/>
    <w:rsid w:val="00C84BE0"/>
    <w:rsid w:val="00C8561F"/>
    <w:rsid w:val="00C8666E"/>
    <w:rsid w:val="00C868D5"/>
    <w:rsid w:val="00C872CE"/>
    <w:rsid w:val="00C87715"/>
    <w:rsid w:val="00C877F8"/>
    <w:rsid w:val="00C87A22"/>
    <w:rsid w:val="00C91351"/>
    <w:rsid w:val="00C91765"/>
    <w:rsid w:val="00C91A9D"/>
    <w:rsid w:val="00C920D9"/>
    <w:rsid w:val="00C92313"/>
    <w:rsid w:val="00C928AF"/>
    <w:rsid w:val="00C9324B"/>
    <w:rsid w:val="00C954CF"/>
    <w:rsid w:val="00C95BC5"/>
    <w:rsid w:val="00C95C74"/>
    <w:rsid w:val="00C95D28"/>
    <w:rsid w:val="00C9614E"/>
    <w:rsid w:val="00C974BD"/>
    <w:rsid w:val="00C97622"/>
    <w:rsid w:val="00C97FE4"/>
    <w:rsid w:val="00CA1367"/>
    <w:rsid w:val="00CA15AD"/>
    <w:rsid w:val="00CA16B2"/>
    <w:rsid w:val="00CA1CDE"/>
    <w:rsid w:val="00CA236D"/>
    <w:rsid w:val="00CA25E1"/>
    <w:rsid w:val="00CA534F"/>
    <w:rsid w:val="00CA5383"/>
    <w:rsid w:val="00CA54F0"/>
    <w:rsid w:val="00CA5B99"/>
    <w:rsid w:val="00CA5CE8"/>
    <w:rsid w:val="00CA5DF3"/>
    <w:rsid w:val="00CA62EB"/>
    <w:rsid w:val="00CB001E"/>
    <w:rsid w:val="00CB01A4"/>
    <w:rsid w:val="00CB0346"/>
    <w:rsid w:val="00CB0A52"/>
    <w:rsid w:val="00CB0C90"/>
    <w:rsid w:val="00CB19CE"/>
    <w:rsid w:val="00CB1A12"/>
    <w:rsid w:val="00CB1E97"/>
    <w:rsid w:val="00CB22E7"/>
    <w:rsid w:val="00CB2D7E"/>
    <w:rsid w:val="00CB2D96"/>
    <w:rsid w:val="00CB4587"/>
    <w:rsid w:val="00CB5350"/>
    <w:rsid w:val="00CB6FEB"/>
    <w:rsid w:val="00CB71A7"/>
    <w:rsid w:val="00CB73BB"/>
    <w:rsid w:val="00CB7B49"/>
    <w:rsid w:val="00CC0114"/>
    <w:rsid w:val="00CC2497"/>
    <w:rsid w:val="00CC27DC"/>
    <w:rsid w:val="00CC2AD0"/>
    <w:rsid w:val="00CC407A"/>
    <w:rsid w:val="00CC50B3"/>
    <w:rsid w:val="00CC5C43"/>
    <w:rsid w:val="00CC6E84"/>
    <w:rsid w:val="00CC740C"/>
    <w:rsid w:val="00CC767C"/>
    <w:rsid w:val="00CC7BF7"/>
    <w:rsid w:val="00CC7DB9"/>
    <w:rsid w:val="00CC7E35"/>
    <w:rsid w:val="00CD02C2"/>
    <w:rsid w:val="00CD07A9"/>
    <w:rsid w:val="00CD0F21"/>
    <w:rsid w:val="00CD1487"/>
    <w:rsid w:val="00CD1492"/>
    <w:rsid w:val="00CD228A"/>
    <w:rsid w:val="00CD3E7C"/>
    <w:rsid w:val="00CD40DC"/>
    <w:rsid w:val="00CD4383"/>
    <w:rsid w:val="00CD465E"/>
    <w:rsid w:val="00CD5492"/>
    <w:rsid w:val="00CD60F5"/>
    <w:rsid w:val="00CD6B47"/>
    <w:rsid w:val="00CD7A71"/>
    <w:rsid w:val="00CE068A"/>
    <w:rsid w:val="00CE07AA"/>
    <w:rsid w:val="00CE23A6"/>
    <w:rsid w:val="00CE4030"/>
    <w:rsid w:val="00CE4756"/>
    <w:rsid w:val="00CE520A"/>
    <w:rsid w:val="00CE6564"/>
    <w:rsid w:val="00CE6EE9"/>
    <w:rsid w:val="00CE7705"/>
    <w:rsid w:val="00CE7EFD"/>
    <w:rsid w:val="00CF0209"/>
    <w:rsid w:val="00CF097D"/>
    <w:rsid w:val="00CF1C5D"/>
    <w:rsid w:val="00CF1D0B"/>
    <w:rsid w:val="00CF2E3E"/>
    <w:rsid w:val="00CF30FC"/>
    <w:rsid w:val="00CF3B86"/>
    <w:rsid w:val="00CF3E68"/>
    <w:rsid w:val="00CF43EB"/>
    <w:rsid w:val="00CF5561"/>
    <w:rsid w:val="00CF5FA0"/>
    <w:rsid w:val="00CF6608"/>
    <w:rsid w:val="00CF76A7"/>
    <w:rsid w:val="00CF7A8D"/>
    <w:rsid w:val="00D001B9"/>
    <w:rsid w:val="00D002C3"/>
    <w:rsid w:val="00D005AF"/>
    <w:rsid w:val="00D00882"/>
    <w:rsid w:val="00D01232"/>
    <w:rsid w:val="00D01572"/>
    <w:rsid w:val="00D02883"/>
    <w:rsid w:val="00D0310D"/>
    <w:rsid w:val="00D038D9"/>
    <w:rsid w:val="00D04682"/>
    <w:rsid w:val="00D04FFE"/>
    <w:rsid w:val="00D053DC"/>
    <w:rsid w:val="00D05645"/>
    <w:rsid w:val="00D05DE8"/>
    <w:rsid w:val="00D0630D"/>
    <w:rsid w:val="00D06CDD"/>
    <w:rsid w:val="00D06DE1"/>
    <w:rsid w:val="00D06EF0"/>
    <w:rsid w:val="00D07B18"/>
    <w:rsid w:val="00D07F9C"/>
    <w:rsid w:val="00D07FC1"/>
    <w:rsid w:val="00D1145E"/>
    <w:rsid w:val="00D11897"/>
    <w:rsid w:val="00D119B6"/>
    <w:rsid w:val="00D11C3F"/>
    <w:rsid w:val="00D11D36"/>
    <w:rsid w:val="00D122D1"/>
    <w:rsid w:val="00D1313C"/>
    <w:rsid w:val="00D13888"/>
    <w:rsid w:val="00D13B2A"/>
    <w:rsid w:val="00D13EF6"/>
    <w:rsid w:val="00D145C0"/>
    <w:rsid w:val="00D152B5"/>
    <w:rsid w:val="00D16B4E"/>
    <w:rsid w:val="00D16DE9"/>
    <w:rsid w:val="00D175E6"/>
    <w:rsid w:val="00D1771F"/>
    <w:rsid w:val="00D20E82"/>
    <w:rsid w:val="00D21515"/>
    <w:rsid w:val="00D2189D"/>
    <w:rsid w:val="00D21DDE"/>
    <w:rsid w:val="00D222BB"/>
    <w:rsid w:val="00D22C4B"/>
    <w:rsid w:val="00D23CD6"/>
    <w:rsid w:val="00D25A27"/>
    <w:rsid w:val="00D26224"/>
    <w:rsid w:val="00D263D2"/>
    <w:rsid w:val="00D2674D"/>
    <w:rsid w:val="00D26E50"/>
    <w:rsid w:val="00D2718D"/>
    <w:rsid w:val="00D27E4D"/>
    <w:rsid w:val="00D306DF"/>
    <w:rsid w:val="00D30D27"/>
    <w:rsid w:val="00D3175A"/>
    <w:rsid w:val="00D31B7B"/>
    <w:rsid w:val="00D31F38"/>
    <w:rsid w:val="00D31F4D"/>
    <w:rsid w:val="00D321CD"/>
    <w:rsid w:val="00D326EB"/>
    <w:rsid w:val="00D32C34"/>
    <w:rsid w:val="00D32D03"/>
    <w:rsid w:val="00D33EBF"/>
    <w:rsid w:val="00D34651"/>
    <w:rsid w:val="00D349EB"/>
    <w:rsid w:val="00D34A00"/>
    <w:rsid w:val="00D357EA"/>
    <w:rsid w:val="00D35CCC"/>
    <w:rsid w:val="00D36BB6"/>
    <w:rsid w:val="00D36DF6"/>
    <w:rsid w:val="00D36F23"/>
    <w:rsid w:val="00D36FA3"/>
    <w:rsid w:val="00D40A00"/>
    <w:rsid w:val="00D413AC"/>
    <w:rsid w:val="00D41963"/>
    <w:rsid w:val="00D41B32"/>
    <w:rsid w:val="00D41B9D"/>
    <w:rsid w:val="00D42900"/>
    <w:rsid w:val="00D4331B"/>
    <w:rsid w:val="00D4352C"/>
    <w:rsid w:val="00D442E9"/>
    <w:rsid w:val="00D4445F"/>
    <w:rsid w:val="00D45AEE"/>
    <w:rsid w:val="00D46B2C"/>
    <w:rsid w:val="00D470B9"/>
    <w:rsid w:val="00D50053"/>
    <w:rsid w:val="00D50079"/>
    <w:rsid w:val="00D508CB"/>
    <w:rsid w:val="00D51C72"/>
    <w:rsid w:val="00D52C11"/>
    <w:rsid w:val="00D52D9B"/>
    <w:rsid w:val="00D537E5"/>
    <w:rsid w:val="00D53CA4"/>
    <w:rsid w:val="00D543B5"/>
    <w:rsid w:val="00D5565F"/>
    <w:rsid w:val="00D5659B"/>
    <w:rsid w:val="00D57065"/>
    <w:rsid w:val="00D575CF"/>
    <w:rsid w:val="00D576C6"/>
    <w:rsid w:val="00D576D5"/>
    <w:rsid w:val="00D57C28"/>
    <w:rsid w:val="00D607C2"/>
    <w:rsid w:val="00D62061"/>
    <w:rsid w:val="00D62C38"/>
    <w:rsid w:val="00D62EAE"/>
    <w:rsid w:val="00D6331F"/>
    <w:rsid w:val="00D63BA6"/>
    <w:rsid w:val="00D64958"/>
    <w:rsid w:val="00D64AA3"/>
    <w:rsid w:val="00D64C3C"/>
    <w:rsid w:val="00D65165"/>
    <w:rsid w:val="00D657A3"/>
    <w:rsid w:val="00D65B70"/>
    <w:rsid w:val="00D66C51"/>
    <w:rsid w:val="00D70193"/>
    <w:rsid w:val="00D703FC"/>
    <w:rsid w:val="00D71696"/>
    <w:rsid w:val="00D718EC"/>
    <w:rsid w:val="00D71A59"/>
    <w:rsid w:val="00D72E4B"/>
    <w:rsid w:val="00D73C02"/>
    <w:rsid w:val="00D740D8"/>
    <w:rsid w:val="00D74493"/>
    <w:rsid w:val="00D74AC7"/>
    <w:rsid w:val="00D74F83"/>
    <w:rsid w:val="00D75767"/>
    <w:rsid w:val="00D75DC0"/>
    <w:rsid w:val="00D75F6F"/>
    <w:rsid w:val="00D8058F"/>
    <w:rsid w:val="00D80DD0"/>
    <w:rsid w:val="00D81D18"/>
    <w:rsid w:val="00D81E84"/>
    <w:rsid w:val="00D82A1F"/>
    <w:rsid w:val="00D82F37"/>
    <w:rsid w:val="00D83D85"/>
    <w:rsid w:val="00D84142"/>
    <w:rsid w:val="00D842F2"/>
    <w:rsid w:val="00D8445A"/>
    <w:rsid w:val="00D84A3D"/>
    <w:rsid w:val="00D8545E"/>
    <w:rsid w:val="00D86170"/>
    <w:rsid w:val="00D86371"/>
    <w:rsid w:val="00D8678F"/>
    <w:rsid w:val="00D8687F"/>
    <w:rsid w:val="00D86A2B"/>
    <w:rsid w:val="00D86C28"/>
    <w:rsid w:val="00D86F30"/>
    <w:rsid w:val="00D87074"/>
    <w:rsid w:val="00D87752"/>
    <w:rsid w:val="00D8796E"/>
    <w:rsid w:val="00D87A18"/>
    <w:rsid w:val="00D90F07"/>
    <w:rsid w:val="00D91A66"/>
    <w:rsid w:val="00D91AFA"/>
    <w:rsid w:val="00D92028"/>
    <w:rsid w:val="00D9225F"/>
    <w:rsid w:val="00D92FE0"/>
    <w:rsid w:val="00D94133"/>
    <w:rsid w:val="00D9435B"/>
    <w:rsid w:val="00D944FA"/>
    <w:rsid w:val="00D94A8B"/>
    <w:rsid w:val="00D94F26"/>
    <w:rsid w:val="00D95735"/>
    <w:rsid w:val="00D96718"/>
    <w:rsid w:val="00D9767A"/>
    <w:rsid w:val="00DA1357"/>
    <w:rsid w:val="00DA2A78"/>
    <w:rsid w:val="00DA3246"/>
    <w:rsid w:val="00DA326F"/>
    <w:rsid w:val="00DA363E"/>
    <w:rsid w:val="00DA4361"/>
    <w:rsid w:val="00DA4775"/>
    <w:rsid w:val="00DA47C3"/>
    <w:rsid w:val="00DA486C"/>
    <w:rsid w:val="00DA5397"/>
    <w:rsid w:val="00DA53E2"/>
    <w:rsid w:val="00DA5A59"/>
    <w:rsid w:val="00DA5AD8"/>
    <w:rsid w:val="00DA626A"/>
    <w:rsid w:val="00DA6F73"/>
    <w:rsid w:val="00DA7A50"/>
    <w:rsid w:val="00DA7EEE"/>
    <w:rsid w:val="00DB008D"/>
    <w:rsid w:val="00DB0835"/>
    <w:rsid w:val="00DB1147"/>
    <w:rsid w:val="00DB2391"/>
    <w:rsid w:val="00DB42EB"/>
    <w:rsid w:val="00DB4451"/>
    <w:rsid w:val="00DB48A2"/>
    <w:rsid w:val="00DB5AD0"/>
    <w:rsid w:val="00DB7BDD"/>
    <w:rsid w:val="00DC0DBD"/>
    <w:rsid w:val="00DC1597"/>
    <w:rsid w:val="00DC1E2E"/>
    <w:rsid w:val="00DC332E"/>
    <w:rsid w:val="00DC3C1F"/>
    <w:rsid w:val="00DC4272"/>
    <w:rsid w:val="00DC4A79"/>
    <w:rsid w:val="00DC4B8A"/>
    <w:rsid w:val="00DC4D7B"/>
    <w:rsid w:val="00DC5253"/>
    <w:rsid w:val="00DC53D6"/>
    <w:rsid w:val="00DC56FD"/>
    <w:rsid w:val="00DC5771"/>
    <w:rsid w:val="00DC5D6E"/>
    <w:rsid w:val="00DC6F3F"/>
    <w:rsid w:val="00DC717D"/>
    <w:rsid w:val="00DC7C95"/>
    <w:rsid w:val="00DC7DDC"/>
    <w:rsid w:val="00DD020C"/>
    <w:rsid w:val="00DD0764"/>
    <w:rsid w:val="00DD0767"/>
    <w:rsid w:val="00DD1033"/>
    <w:rsid w:val="00DD270F"/>
    <w:rsid w:val="00DD32F1"/>
    <w:rsid w:val="00DD3D1E"/>
    <w:rsid w:val="00DD3FA5"/>
    <w:rsid w:val="00DD4011"/>
    <w:rsid w:val="00DD44A5"/>
    <w:rsid w:val="00DD5C59"/>
    <w:rsid w:val="00DD5D8C"/>
    <w:rsid w:val="00DD625F"/>
    <w:rsid w:val="00DD6A15"/>
    <w:rsid w:val="00DD6A85"/>
    <w:rsid w:val="00DD6E77"/>
    <w:rsid w:val="00DD77C2"/>
    <w:rsid w:val="00DD79AE"/>
    <w:rsid w:val="00DE349A"/>
    <w:rsid w:val="00DE389C"/>
    <w:rsid w:val="00DE3E3B"/>
    <w:rsid w:val="00DE4548"/>
    <w:rsid w:val="00DE47B1"/>
    <w:rsid w:val="00DE5A26"/>
    <w:rsid w:val="00DE5CF0"/>
    <w:rsid w:val="00DE6DE7"/>
    <w:rsid w:val="00DE75F9"/>
    <w:rsid w:val="00DF02DB"/>
    <w:rsid w:val="00DF0365"/>
    <w:rsid w:val="00DF066D"/>
    <w:rsid w:val="00DF270E"/>
    <w:rsid w:val="00DF3C0E"/>
    <w:rsid w:val="00DF53DB"/>
    <w:rsid w:val="00DF553E"/>
    <w:rsid w:val="00DF61D4"/>
    <w:rsid w:val="00DF6954"/>
    <w:rsid w:val="00DF69F1"/>
    <w:rsid w:val="00DF7A30"/>
    <w:rsid w:val="00DF7A6E"/>
    <w:rsid w:val="00DF7B4F"/>
    <w:rsid w:val="00E00B0B"/>
    <w:rsid w:val="00E00B2F"/>
    <w:rsid w:val="00E00BFC"/>
    <w:rsid w:val="00E012EE"/>
    <w:rsid w:val="00E02F39"/>
    <w:rsid w:val="00E02FBD"/>
    <w:rsid w:val="00E03004"/>
    <w:rsid w:val="00E034BC"/>
    <w:rsid w:val="00E035C0"/>
    <w:rsid w:val="00E03613"/>
    <w:rsid w:val="00E045EC"/>
    <w:rsid w:val="00E050EF"/>
    <w:rsid w:val="00E0589A"/>
    <w:rsid w:val="00E07473"/>
    <w:rsid w:val="00E07509"/>
    <w:rsid w:val="00E07B45"/>
    <w:rsid w:val="00E07B51"/>
    <w:rsid w:val="00E107B5"/>
    <w:rsid w:val="00E1174F"/>
    <w:rsid w:val="00E11D51"/>
    <w:rsid w:val="00E11F62"/>
    <w:rsid w:val="00E12176"/>
    <w:rsid w:val="00E1233F"/>
    <w:rsid w:val="00E1293B"/>
    <w:rsid w:val="00E12972"/>
    <w:rsid w:val="00E13049"/>
    <w:rsid w:val="00E15823"/>
    <w:rsid w:val="00E162C7"/>
    <w:rsid w:val="00E1742E"/>
    <w:rsid w:val="00E200CF"/>
    <w:rsid w:val="00E200DF"/>
    <w:rsid w:val="00E20860"/>
    <w:rsid w:val="00E2113F"/>
    <w:rsid w:val="00E22079"/>
    <w:rsid w:val="00E22797"/>
    <w:rsid w:val="00E22971"/>
    <w:rsid w:val="00E231EE"/>
    <w:rsid w:val="00E241C6"/>
    <w:rsid w:val="00E24781"/>
    <w:rsid w:val="00E247E3"/>
    <w:rsid w:val="00E25BC3"/>
    <w:rsid w:val="00E2651F"/>
    <w:rsid w:val="00E266FD"/>
    <w:rsid w:val="00E27252"/>
    <w:rsid w:val="00E27EA2"/>
    <w:rsid w:val="00E300D9"/>
    <w:rsid w:val="00E31308"/>
    <w:rsid w:val="00E331D9"/>
    <w:rsid w:val="00E33857"/>
    <w:rsid w:val="00E342DB"/>
    <w:rsid w:val="00E348EB"/>
    <w:rsid w:val="00E35240"/>
    <w:rsid w:val="00E352AA"/>
    <w:rsid w:val="00E355C3"/>
    <w:rsid w:val="00E359CD"/>
    <w:rsid w:val="00E36694"/>
    <w:rsid w:val="00E3792E"/>
    <w:rsid w:val="00E40597"/>
    <w:rsid w:val="00E412A2"/>
    <w:rsid w:val="00E41634"/>
    <w:rsid w:val="00E41DE9"/>
    <w:rsid w:val="00E435FE"/>
    <w:rsid w:val="00E43E31"/>
    <w:rsid w:val="00E47DC3"/>
    <w:rsid w:val="00E50DDC"/>
    <w:rsid w:val="00E51A53"/>
    <w:rsid w:val="00E51A62"/>
    <w:rsid w:val="00E520FB"/>
    <w:rsid w:val="00E5236F"/>
    <w:rsid w:val="00E52BA3"/>
    <w:rsid w:val="00E53586"/>
    <w:rsid w:val="00E537D4"/>
    <w:rsid w:val="00E538D7"/>
    <w:rsid w:val="00E54207"/>
    <w:rsid w:val="00E5432A"/>
    <w:rsid w:val="00E54B77"/>
    <w:rsid w:val="00E54F04"/>
    <w:rsid w:val="00E553F7"/>
    <w:rsid w:val="00E56482"/>
    <w:rsid w:val="00E57485"/>
    <w:rsid w:val="00E5793F"/>
    <w:rsid w:val="00E57F07"/>
    <w:rsid w:val="00E60329"/>
    <w:rsid w:val="00E60936"/>
    <w:rsid w:val="00E6142B"/>
    <w:rsid w:val="00E6236C"/>
    <w:rsid w:val="00E62388"/>
    <w:rsid w:val="00E625BF"/>
    <w:rsid w:val="00E62E0D"/>
    <w:rsid w:val="00E630D2"/>
    <w:rsid w:val="00E632CF"/>
    <w:rsid w:val="00E639F6"/>
    <w:rsid w:val="00E63A88"/>
    <w:rsid w:val="00E64834"/>
    <w:rsid w:val="00E65664"/>
    <w:rsid w:val="00E66A28"/>
    <w:rsid w:val="00E66D6D"/>
    <w:rsid w:val="00E678A7"/>
    <w:rsid w:val="00E678C0"/>
    <w:rsid w:val="00E704ED"/>
    <w:rsid w:val="00E717DC"/>
    <w:rsid w:val="00E72277"/>
    <w:rsid w:val="00E72463"/>
    <w:rsid w:val="00E735CD"/>
    <w:rsid w:val="00E740C1"/>
    <w:rsid w:val="00E74897"/>
    <w:rsid w:val="00E75E2B"/>
    <w:rsid w:val="00E76EB5"/>
    <w:rsid w:val="00E7708A"/>
    <w:rsid w:val="00E779F1"/>
    <w:rsid w:val="00E77C54"/>
    <w:rsid w:val="00E80614"/>
    <w:rsid w:val="00E808EC"/>
    <w:rsid w:val="00E8221B"/>
    <w:rsid w:val="00E822A6"/>
    <w:rsid w:val="00E831A0"/>
    <w:rsid w:val="00E83436"/>
    <w:rsid w:val="00E83765"/>
    <w:rsid w:val="00E83F5B"/>
    <w:rsid w:val="00E8501E"/>
    <w:rsid w:val="00E853A0"/>
    <w:rsid w:val="00E85A2A"/>
    <w:rsid w:val="00E87638"/>
    <w:rsid w:val="00E90BD5"/>
    <w:rsid w:val="00E92CC8"/>
    <w:rsid w:val="00E93843"/>
    <w:rsid w:val="00E93EDB"/>
    <w:rsid w:val="00E94126"/>
    <w:rsid w:val="00E94238"/>
    <w:rsid w:val="00E94D42"/>
    <w:rsid w:val="00E94D7A"/>
    <w:rsid w:val="00E95155"/>
    <w:rsid w:val="00E95DF7"/>
    <w:rsid w:val="00EA04FF"/>
    <w:rsid w:val="00EA146B"/>
    <w:rsid w:val="00EA1F44"/>
    <w:rsid w:val="00EA34DC"/>
    <w:rsid w:val="00EA3619"/>
    <w:rsid w:val="00EA379B"/>
    <w:rsid w:val="00EA4806"/>
    <w:rsid w:val="00EA526C"/>
    <w:rsid w:val="00EA5CAA"/>
    <w:rsid w:val="00EA6F18"/>
    <w:rsid w:val="00EA7577"/>
    <w:rsid w:val="00EA7CBA"/>
    <w:rsid w:val="00EB0137"/>
    <w:rsid w:val="00EB1293"/>
    <w:rsid w:val="00EB2F9C"/>
    <w:rsid w:val="00EB34E0"/>
    <w:rsid w:val="00EB381F"/>
    <w:rsid w:val="00EB4001"/>
    <w:rsid w:val="00EB49F1"/>
    <w:rsid w:val="00EB52D3"/>
    <w:rsid w:val="00EB55C3"/>
    <w:rsid w:val="00EB5CE5"/>
    <w:rsid w:val="00EB6109"/>
    <w:rsid w:val="00EB6134"/>
    <w:rsid w:val="00EB6EE4"/>
    <w:rsid w:val="00EB71D2"/>
    <w:rsid w:val="00EB7602"/>
    <w:rsid w:val="00EC0ABE"/>
    <w:rsid w:val="00EC1966"/>
    <w:rsid w:val="00EC1D27"/>
    <w:rsid w:val="00EC2C47"/>
    <w:rsid w:val="00EC33C3"/>
    <w:rsid w:val="00EC349A"/>
    <w:rsid w:val="00EC35AA"/>
    <w:rsid w:val="00EC6255"/>
    <w:rsid w:val="00EC72A1"/>
    <w:rsid w:val="00EC7E67"/>
    <w:rsid w:val="00ED1EF5"/>
    <w:rsid w:val="00ED2B08"/>
    <w:rsid w:val="00ED2C6D"/>
    <w:rsid w:val="00ED2E4E"/>
    <w:rsid w:val="00ED378A"/>
    <w:rsid w:val="00ED3E6E"/>
    <w:rsid w:val="00ED5095"/>
    <w:rsid w:val="00ED6502"/>
    <w:rsid w:val="00ED6A08"/>
    <w:rsid w:val="00ED70A6"/>
    <w:rsid w:val="00ED74FF"/>
    <w:rsid w:val="00ED7982"/>
    <w:rsid w:val="00EE0AE6"/>
    <w:rsid w:val="00EE40E0"/>
    <w:rsid w:val="00EE4A1F"/>
    <w:rsid w:val="00EE72B0"/>
    <w:rsid w:val="00EE76DB"/>
    <w:rsid w:val="00EF0233"/>
    <w:rsid w:val="00EF083E"/>
    <w:rsid w:val="00EF1174"/>
    <w:rsid w:val="00EF1234"/>
    <w:rsid w:val="00EF19AE"/>
    <w:rsid w:val="00EF1B0B"/>
    <w:rsid w:val="00EF2FE9"/>
    <w:rsid w:val="00EF3544"/>
    <w:rsid w:val="00EF3A1D"/>
    <w:rsid w:val="00EF54BF"/>
    <w:rsid w:val="00EF558F"/>
    <w:rsid w:val="00EF674D"/>
    <w:rsid w:val="00EF73BA"/>
    <w:rsid w:val="00F002CC"/>
    <w:rsid w:val="00F007C2"/>
    <w:rsid w:val="00F0145F"/>
    <w:rsid w:val="00F01779"/>
    <w:rsid w:val="00F02135"/>
    <w:rsid w:val="00F02995"/>
    <w:rsid w:val="00F02CE9"/>
    <w:rsid w:val="00F02DB9"/>
    <w:rsid w:val="00F02F42"/>
    <w:rsid w:val="00F03AB7"/>
    <w:rsid w:val="00F046BD"/>
    <w:rsid w:val="00F04887"/>
    <w:rsid w:val="00F04A2A"/>
    <w:rsid w:val="00F05760"/>
    <w:rsid w:val="00F057DA"/>
    <w:rsid w:val="00F0653C"/>
    <w:rsid w:val="00F06A31"/>
    <w:rsid w:val="00F0720E"/>
    <w:rsid w:val="00F07388"/>
    <w:rsid w:val="00F075BA"/>
    <w:rsid w:val="00F075F3"/>
    <w:rsid w:val="00F07BD6"/>
    <w:rsid w:val="00F07E4A"/>
    <w:rsid w:val="00F07EFC"/>
    <w:rsid w:val="00F1015F"/>
    <w:rsid w:val="00F102D5"/>
    <w:rsid w:val="00F10595"/>
    <w:rsid w:val="00F133D8"/>
    <w:rsid w:val="00F133ED"/>
    <w:rsid w:val="00F13F71"/>
    <w:rsid w:val="00F14286"/>
    <w:rsid w:val="00F14864"/>
    <w:rsid w:val="00F155A0"/>
    <w:rsid w:val="00F15672"/>
    <w:rsid w:val="00F16248"/>
    <w:rsid w:val="00F16827"/>
    <w:rsid w:val="00F178EE"/>
    <w:rsid w:val="00F20645"/>
    <w:rsid w:val="00F20870"/>
    <w:rsid w:val="00F215D0"/>
    <w:rsid w:val="00F21869"/>
    <w:rsid w:val="00F22B56"/>
    <w:rsid w:val="00F236D8"/>
    <w:rsid w:val="00F23948"/>
    <w:rsid w:val="00F24101"/>
    <w:rsid w:val="00F24C3C"/>
    <w:rsid w:val="00F260AC"/>
    <w:rsid w:val="00F261F7"/>
    <w:rsid w:val="00F261FC"/>
    <w:rsid w:val="00F267E5"/>
    <w:rsid w:val="00F27327"/>
    <w:rsid w:val="00F2779B"/>
    <w:rsid w:val="00F27859"/>
    <w:rsid w:val="00F27D09"/>
    <w:rsid w:val="00F30BDB"/>
    <w:rsid w:val="00F3155E"/>
    <w:rsid w:val="00F328F4"/>
    <w:rsid w:val="00F33CCF"/>
    <w:rsid w:val="00F341B3"/>
    <w:rsid w:val="00F34341"/>
    <w:rsid w:val="00F34F1E"/>
    <w:rsid w:val="00F34F77"/>
    <w:rsid w:val="00F35DC7"/>
    <w:rsid w:val="00F361AC"/>
    <w:rsid w:val="00F362BD"/>
    <w:rsid w:val="00F3697A"/>
    <w:rsid w:val="00F37345"/>
    <w:rsid w:val="00F37DB1"/>
    <w:rsid w:val="00F402F9"/>
    <w:rsid w:val="00F40AD0"/>
    <w:rsid w:val="00F4208B"/>
    <w:rsid w:val="00F42678"/>
    <w:rsid w:val="00F4397A"/>
    <w:rsid w:val="00F43F25"/>
    <w:rsid w:val="00F43F72"/>
    <w:rsid w:val="00F44425"/>
    <w:rsid w:val="00F44C36"/>
    <w:rsid w:val="00F466BF"/>
    <w:rsid w:val="00F46A83"/>
    <w:rsid w:val="00F46CF9"/>
    <w:rsid w:val="00F47613"/>
    <w:rsid w:val="00F5063F"/>
    <w:rsid w:val="00F510FD"/>
    <w:rsid w:val="00F51504"/>
    <w:rsid w:val="00F51E02"/>
    <w:rsid w:val="00F52DBF"/>
    <w:rsid w:val="00F5386A"/>
    <w:rsid w:val="00F540E9"/>
    <w:rsid w:val="00F54420"/>
    <w:rsid w:val="00F55434"/>
    <w:rsid w:val="00F55644"/>
    <w:rsid w:val="00F55A14"/>
    <w:rsid w:val="00F56343"/>
    <w:rsid w:val="00F56D59"/>
    <w:rsid w:val="00F56EC7"/>
    <w:rsid w:val="00F572E5"/>
    <w:rsid w:val="00F57657"/>
    <w:rsid w:val="00F606BF"/>
    <w:rsid w:val="00F6099D"/>
    <w:rsid w:val="00F6104C"/>
    <w:rsid w:val="00F615BE"/>
    <w:rsid w:val="00F62487"/>
    <w:rsid w:val="00F63950"/>
    <w:rsid w:val="00F649C6"/>
    <w:rsid w:val="00F665EF"/>
    <w:rsid w:val="00F66AB8"/>
    <w:rsid w:val="00F66CE2"/>
    <w:rsid w:val="00F71A5D"/>
    <w:rsid w:val="00F7251B"/>
    <w:rsid w:val="00F734A9"/>
    <w:rsid w:val="00F73C28"/>
    <w:rsid w:val="00F744C6"/>
    <w:rsid w:val="00F74A2A"/>
    <w:rsid w:val="00F752E8"/>
    <w:rsid w:val="00F7567E"/>
    <w:rsid w:val="00F7657F"/>
    <w:rsid w:val="00F766A3"/>
    <w:rsid w:val="00F77074"/>
    <w:rsid w:val="00F771A0"/>
    <w:rsid w:val="00F77A93"/>
    <w:rsid w:val="00F77FDE"/>
    <w:rsid w:val="00F80636"/>
    <w:rsid w:val="00F818DF"/>
    <w:rsid w:val="00F81D5B"/>
    <w:rsid w:val="00F82476"/>
    <w:rsid w:val="00F835BC"/>
    <w:rsid w:val="00F838AB"/>
    <w:rsid w:val="00F838CC"/>
    <w:rsid w:val="00F839C1"/>
    <w:rsid w:val="00F846B0"/>
    <w:rsid w:val="00F84B19"/>
    <w:rsid w:val="00F85169"/>
    <w:rsid w:val="00F86FA6"/>
    <w:rsid w:val="00F86FBF"/>
    <w:rsid w:val="00F87DEC"/>
    <w:rsid w:val="00F9170D"/>
    <w:rsid w:val="00F9200B"/>
    <w:rsid w:val="00F96897"/>
    <w:rsid w:val="00F97CEE"/>
    <w:rsid w:val="00F97FA1"/>
    <w:rsid w:val="00FA05B2"/>
    <w:rsid w:val="00FA125F"/>
    <w:rsid w:val="00FA152D"/>
    <w:rsid w:val="00FA1603"/>
    <w:rsid w:val="00FA167A"/>
    <w:rsid w:val="00FA2310"/>
    <w:rsid w:val="00FA2351"/>
    <w:rsid w:val="00FA28BD"/>
    <w:rsid w:val="00FA2B0E"/>
    <w:rsid w:val="00FA408A"/>
    <w:rsid w:val="00FA5E88"/>
    <w:rsid w:val="00FA7BF4"/>
    <w:rsid w:val="00FB04C2"/>
    <w:rsid w:val="00FB0BAB"/>
    <w:rsid w:val="00FB2061"/>
    <w:rsid w:val="00FB2AC3"/>
    <w:rsid w:val="00FB3050"/>
    <w:rsid w:val="00FB3C94"/>
    <w:rsid w:val="00FB4329"/>
    <w:rsid w:val="00FB4C07"/>
    <w:rsid w:val="00FB5657"/>
    <w:rsid w:val="00FB673A"/>
    <w:rsid w:val="00FB69FE"/>
    <w:rsid w:val="00FB6CCD"/>
    <w:rsid w:val="00FC0998"/>
    <w:rsid w:val="00FC112E"/>
    <w:rsid w:val="00FC14EC"/>
    <w:rsid w:val="00FC1D20"/>
    <w:rsid w:val="00FC1F40"/>
    <w:rsid w:val="00FC219D"/>
    <w:rsid w:val="00FC26CD"/>
    <w:rsid w:val="00FC3644"/>
    <w:rsid w:val="00FC38F9"/>
    <w:rsid w:val="00FC3DA8"/>
    <w:rsid w:val="00FC425B"/>
    <w:rsid w:val="00FC4B65"/>
    <w:rsid w:val="00FC5C7E"/>
    <w:rsid w:val="00FC6059"/>
    <w:rsid w:val="00FC61AF"/>
    <w:rsid w:val="00FC6684"/>
    <w:rsid w:val="00FC691C"/>
    <w:rsid w:val="00FC6CA9"/>
    <w:rsid w:val="00FC7DC3"/>
    <w:rsid w:val="00FD0FB3"/>
    <w:rsid w:val="00FD117F"/>
    <w:rsid w:val="00FD182C"/>
    <w:rsid w:val="00FD1C7C"/>
    <w:rsid w:val="00FD1D9B"/>
    <w:rsid w:val="00FD3A63"/>
    <w:rsid w:val="00FD3F69"/>
    <w:rsid w:val="00FD42C8"/>
    <w:rsid w:val="00FD4F8D"/>
    <w:rsid w:val="00FD5138"/>
    <w:rsid w:val="00FD52C4"/>
    <w:rsid w:val="00FD55D4"/>
    <w:rsid w:val="00FD58CF"/>
    <w:rsid w:val="00FD60EC"/>
    <w:rsid w:val="00FD6133"/>
    <w:rsid w:val="00FD6AFB"/>
    <w:rsid w:val="00FD6D6D"/>
    <w:rsid w:val="00FD6EBF"/>
    <w:rsid w:val="00FD73EB"/>
    <w:rsid w:val="00FE001A"/>
    <w:rsid w:val="00FE0317"/>
    <w:rsid w:val="00FE07CF"/>
    <w:rsid w:val="00FE255F"/>
    <w:rsid w:val="00FE2DAF"/>
    <w:rsid w:val="00FE3B30"/>
    <w:rsid w:val="00FE58DD"/>
    <w:rsid w:val="00FE5CC6"/>
    <w:rsid w:val="00FE66D5"/>
    <w:rsid w:val="00FE780F"/>
    <w:rsid w:val="00FE7B9B"/>
    <w:rsid w:val="00FF1AB4"/>
    <w:rsid w:val="00FF1CDD"/>
    <w:rsid w:val="00FF281B"/>
    <w:rsid w:val="00FF2954"/>
    <w:rsid w:val="00FF2999"/>
    <w:rsid w:val="00FF2E8F"/>
    <w:rsid w:val="00FF40FA"/>
    <w:rsid w:val="00FF6838"/>
    <w:rsid w:val="00FF6DFC"/>
    <w:rsid w:val="00FF73D0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E710C"/>
  <w15:docId w15:val="{F828FAF8-BEFD-4AEC-960F-401F494E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5260"/>
  </w:style>
  <w:style w:type="paragraph" w:styleId="Nagwek1">
    <w:name w:val="heading 1"/>
    <w:basedOn w:val="Normalny"/>
    <w:next w:val="Normalny"/>
    <w:link w:val="Nagwek1Znak"/>
    <w:uiPriority w:val="9"/>
    <w:qFormat/>
    <w:rsid w:val="00E632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E632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326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1A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4C74A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632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E632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326A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03731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03731"/>
    <w:pPr>
      <w:spacing w:after="100"/>
      <w:ind w:left="220"/>
    </w:pPr>
    <w:rPr>
      <w:rFonts w:eastAsiaTheme="minorEastAsia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B0389"/>
    <w:pPr>
      <w:tabs>
        <w:tab w:val="left" w:pos="440"/>
        <w:tab w:val="right" w:leader="dot" w:pos="9062"/>
      </w:tabs>
      <w:spacing w:after="100"/>
      <w:jc w:val="both"/>
    </w:pPr>
    <w:rPr>
      <w:rFonts w:ascii="Arial" w:eastAsiaTheme="minorEastAsia" w:hAnsi="Arial" w:cs="Arial"/>
      <w:b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03731"/>
    <w:pPr>
      <w:spacing w:after="100"/>
      <w:ind w:left="440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nhideWhenUsed/>
    <w:rsid w:val="0000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0373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03731"/>
    <w:rPr>
      <w:color w:val="0000FF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75598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75598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nhideWhenUsed/>
    <w:rsid w:val="0075598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5598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5598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55982"/>
    <w:pPr>
      <w:spacing w:after="100"/>
      <w:ind w:left="1760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nhideWhenUsed/>
    <w:rsid w:val="0004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45401"/>
  </w:style>
  <w:style w:type="paragraph" w:styleId="Stopka">
    <w:name w:val="footer"/>
    <w:basedOn w:val="Normalny"/>
    <w:link w:val="StopkaZnak"/>
    <w:uiPriority w:val="99"/>
    <w:unhideWhenUsed/>
    <w:rsid w:val="0004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401"/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nhideWhenUsed/>
    <w:rsid w:val="007A548E"/>
    <w:rPr>
      <w:vertAlign w:val="superscript"/>
    </w:rPr>
  </w:style>
  <w:style w:type="paragraph" w:styleId="Tekstprzypisudolnego">
    <w:name w:val="footnote text"/>
    <w:aliases w:val="Podrozdział,Footnote,Podrozdzia3,Footnote Text Char,fn,footnote text,Footnotes,Footnote ak"/>
    <w:basedOn w:val="Normalny"/>
    <w:link w:val="TekstprzypisudolnegoZnak"/>
    <w:rsid w:val="007A548E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Footnote Text Char Znak,fn Znak,footnote text Znak,Footnotes Znak,Footnote ak Znak"/>
    <w:basedOn w:val="Domylnaczcionkaakapitu"/>
    <w:link w:val="Tekstprzypisudolnego"/>
    <w:rsid w:val="007A548E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Tytuowa1">
    <w:name w:val="Tytułowa 1"/>
    <w:basedOn w:val="Tytu"/>
    <w:rsid w:val="00E352AA"/>
    <w:pPr>
      <w:pBdr>
        <w:bottom w:val="none" w:sz="0" w:space="0" w:color="auto"/>
      </w:pBdr>
      <w:spacing w:before="240" w:after="60" w:line="360" w:lineRule="auto"/>
      <w:contextualSpacing w:val="0"/>
      <w:jc w:val="center"/>
      <w:outlineLvl w:val="0"/>
    </w:pPr>
    <w:rPr>
      <w:rFonts w:ascii="Arial" w:eastAsia="Times New Roman" w:hAnsi="Arial" w:cs="Arial"/>
      <w:b/>
      <w:bCs/>
      <w:color w:val="auto"/>
      <w:spacing w:val="0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352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352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kapit">
    <w:name w:val="Akapit"/>
    <w:basedOn w:val="Normalny"/>
    <w:rsid w:val="00E1174F"/>
    <w:pPr>
      <w:keepNext/>
      <w:numPr>
        <w:ilvl w:val="5"/>
        <w:numId w:val="1"/>
      </w:numPr>
      <w:spacing w:after="0" w:line="360" w:lineRule="auto"/>
      <w:jc w:val="both"/>
    </w:pPr>
    <w:rPr>
      <w:rFonts w:ascii="Arial" w:eastAsia="Times New Roman" w:hAnsi="Arial" w:cs="Times New Roman"/>
      <w:bCs/>
      <w:szCs w:val="24"/>
      <w:lang w:eastAsia="pl-PL"/>
    </w:rPr>
  </w:style>
  <w:style w:type="paragraph" w:customStyle="1" w:styleId="ZnakZnak">
    <w:name w:val="Znak Znak"/>
    <w:basedOn w:val="Normalny"/>
    <w:rsid w:val="00740FC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0">
    <w:name w:val="Znak Znak"/>
    <w:basedOn w:val="Normalny"/>
    <w:rsid w:val="00AA2C8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1">
    <w:name w:val="Znak Znak"/>
    <w:basedOn w:val="Normalny"/>
    <w:rsid w:val="00D32C3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2">
    <w:name w:val="Znak Znak"/>
    <w:basedOn w:val="Normalny"/>
    <w:rsid w:val="00F510FD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3">
    <w:name w:val="Znak Znak"/>
    <w:basedOn w:val="Normalny"/>
    <w:rsid w:val="006B6DD7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4802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0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0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480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0264"/>
    <w:rPr>
      <w:b/>
      <w:bCs/>
      <w:sz w:val="20"/>
      <w:szCs w:val="20"/>
    </w:rPr>
  </w:style>
  <w:style w:type="paragraph" w:customStyle="1" w:styleId="ZnakZnak4">
    <w:name w:val="Znak Znak"/>
    <w:basedOn w:val="Normalny"/>
    <w:rsid w:val="0048026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Default">
    <w:name w:val="Default"/>
    <w:rsid w:val="00303B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nhideWhenUsed/>
    <w:rsid w:val="00645B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45B90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645B90"/>
    <w:rPr>
      <w:vertAlign w:val="superscript"/>
    </w:rPr>
  </w:style>
  <w:style w:type="paragraph" w:styleId="Poprawka">
    <w:name w:val="Revision"/>
    <w:hidden/>
    <w:uiPriority w:val="99"/>
    <w:semiHidden/>
    <w:rsid w:val="00B721B1"/>
    <w:pPr>
      <w:spacing w:after="0" w:line="240" w:lineRule="auto"/>
    </w:pPr>
  </w:style>
  <w:style w:type="paragraph" w:customStyle="1" w:styleId="CM1">
    <w:name w:val="CM1"/>
    <w:basedOn w:val="Default"/>
    <w:next w:val="Default"/>
    <w:uiPriority w:val="99"/>
    <w:rsid w:val="009D3646"/>
    <w:pPr>
      <w:spacing w:before="200" w:after="200"/>
    </w:pPr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9D3646"/>
    <w:pPr>
      <w:spacing w:before="60" w:after="60"/>
    </w:pPr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9D3646"/>
    <w:pPr>
      <w:spacing w:before="60" w:after="60"/>
    </w:pPr>
    <w:rPr>
      <w:rFonts w:ascii="EUAlbertina" w:hAnsi="EUAlbertina" w:cstheme="minorBidi"/>
      <w:color w:val="auto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1A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F215D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215D0"/>
    <w:pPr>
      <w:spacing w:after="300" w:line="240" w:lineRule="auto"/>
    </w:pPr>
    <w:rPr>
      <w:rFonts w:ascii="inherit" w:eastAsia="Times New Roman" w:hAnsi="inherit" w:cs="Times New Roman"/>
      <w:sz w:val="24"/>
      <w:szCs w:val="24"/>
      <w:lang w:eastAsia="pl-PL"/>
    </w:rPr>
  </w:style>
  <w:style w:type="paragraph" w:customStyle="1" w:styleId="ZnakZnak5">
    <w:name w:val="Znak Znak"/>
    <w:basedOn w:val="Normalny"/>
    <w:rsid w:val="00A10FE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10FE0"/>
    <w:pPr>
      <w:spacing w:after="120" w:line="360" w:lineRule="auto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0FE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nakZnak6">
    <w:name w:val="Znak Znak"/>
    <w:basedOn w:val="Normalny"/>
    <w:rsid w:val="005D652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ManualNumPar1">
    <w:name w:val="Manual NumPar 1"/>
    <w:basedOn w:val="Normalny"/>
    <w:next w:val="Normalny"/>
    <w:rsid w:val="00DA5A59"/>
    <w:pPr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1">
    <w:name w:val="Point 1"/>
    <w:basedOn w:val="Normalny"/>
    <w:rsid w:val="00DA5A59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7">
    <w:name w:val="Znak Znak"/>
    <w:basedOn w:val="Normalny"/>
    <w:rsid w:val="006B20F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8">
    <w:name w:val="Znak Znak"/>
    <w:basedOn w:val="Normalny"/>
    <w:rsid w:val="004B15BF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9">
    <w:name w:val="Znak Znak"/>
    <w:basedOn w:val="Normalny"/>
    <w:rsid w:val="003905C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tandard">
    <w:name w:val="Standard"/>
    <w:rsid w:val="00903FFD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table" w:styleId="Tabela-Siatka">
    <w:name w:val="Table Grid"/>
    <w:basedOn w:val="Standardowy"/>
    <w:uiPriority w:val="59"/>
    <w:rsid w:val="00903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06E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6EE2"/>
  </w:style>
  <w:style w:type="paragraph" w:customStyle="1" w:styleId="ZnakZnaka">
    <w:name w:val="Znak Znak"/>
    <w:basedOn w:val="Normalny"/>
    <w:rsid w:val="00224492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b">
    <w:name w:val="Znak Znak"/>
    <w:basedOn w:val="Normalny"/>
    <w:rsid w:val="007409A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D50079"/>
  </w:style>
  <w:style w:type="paragraph" w:customStyle="1" w:styleId="PKTpunkt">
    <w:name w:val="PKT – punkt"/>
    <w:uiPriority w:val="13"/>
    <w:qFormat/>
    <w:rsid w:val="00D06CD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st">
    <w:name w:val="st"/>
    <w:basedOn w:val="Domylnaczcionkaakapitu"/>
    <w:rsid w:val="00132BE3"/>
  </w:style>
  <w:style w:type="character" w:styleId="UyteHipercze">
    <w:name w:val="FollowedHyperlink"/>
    <w:basedOn w:val="Domylnaczcionkaakapitu"/>
    <w:uiPriority w:val="99"/>
    <w:semiHidden/>
    <w:unhideWhenUsed/>
    <w:rsid w:val="00BC2552"/>
    <w:rPr>
      <w:color w:val="800080" w:themeColor="followedHyperlink"/>
      <w:u w:val="single"/>
    </w:rPr>
  </w:style>
  <w:style w:type="character" w:customStyle="1" w:styleId="WW8Num1z0">
    <w:name w:val="WW8Num1z0"/>
    <w:rsid w:val="00544560"/>
  </w:style>
  <w:style w:type="character" w:customStyle="1" w:styleId="WW8Num1z1">
    <w:name w:val="WW8Num1z1"/>
    <w:rsid w:val="00544560"/>
  </w:style>
  <w:style w:type="character" w:customStyle="1" w:styleId="WW8Num1z2">
    <w:name w:val="WW8Num1z2"/>
    <w:rsid w:val="00544560"/>
  </w:style>
  <w:style w:type="character" w:customStyle="1" w:styleId="WW8Num1z3">
    <w:name w:val="WW8Num1z3"/>
    <w:rsid w:val="00544560"/>
  </w:style>
  <w:style w:type="character" w:customStyle="1" w:styleId="WW8Num1z4">
    <w:name w:val="WW8Num1z4"/>
    <w:rsid w:val="00544560"/>
  </w:style>
  <w:style w:type="character" w:customStyle="1" w:styleId="WW8Num1z5">
    <w:name w:val="WW8Num1z5"/>
    <w:rsid w:val="00544560"/>
  </w:style>
  <w:style w:type="character" w:customStyle="1" w:styleId="WW8Num1z6">
    <w:name w:val="WW8Num1z6"/>
    <w:rsid w:val="00544560"/>
  </w:style>
  <w:style w:type="character" w:customStyle="1" w:styleId="WW8Num1z7">
    <w:name w:val="WW8Num1z7"/>
    <w:rsid w:val="00544560"/>
  </w:style>
  <w:style w:type="character" w:customStyle="1" w:styleId="WW8Num1z8">
    <w:name w:val="WW8Num1z8"/>
    <w:rsid w:val="00544560"/>
  </w:style>
  <w:style w:type="character" w:customStyle="1" w:styleId="WW8Num2z0">
    <w:name w:val="WW8Num2z0"/>
    <w:rsid w:val="00544560"/>
    <w:rPr>
      <w:rFonts w:ascii="Symbol" w:eastAsia="Calibri" w:hAnsi="Symbol" w:cs="Symbol" w:hint="default"/>
      <w:sz w:val="17"/>
      <w:szCs w:val="17"/>
      <w:lang w:eastAsia="pl-PL"/>
    </w:rPr>
  </w:style>
  <w:style w:type="character" w:customStyle="1" w:styleId="WW8Num3z0">
    <w:name w:val="WW8Num3z0"/>
    <w:rsid w:val="00544560"/>
    <w:rPr>
      <w:rFonts w:ascii="Tahoma" w:hAnsi="Tahoma" w:cs="Tahoma" w:hint="default"/>
      <w:b w:val="0"/>
      <w:sz w:val="18"/>
      <w:szCs w:val="18"/>
    </w:rPr>
  </w:style>
  <w:style w:type="character" w:customStyle="1" w:styleId="WW8Num4z0">
    <w:name w:val="WW8Num4z0"/>
    <w:rsid w:val="00544560"/>
    <w:rPr>
      <w:rFonts w:ascii="Symbol" w:hAnsi="Symbol" w:cs="Symbol" w:hint="default"/>
      <w:sz w:val="17"/>
      <w:szCs w:val="17"/>
      <w:lang w:eastAsia="pl-PL"/>
    </w:rPr>
  </w:style>
  <w:style w:type="character" w:customStyle="1" w:styleId="WW8Num5z0">
    <w:name w:val="WW8Num5z0"/>
    <w:rsid w:val="00544560"/>
    <w:rPr>
      <w:rFonts w:ascii="Cambria" w:hAnsi="Cambria" w:cs="Calibri" w:hint="default"/>
      <w:b/>
      <w:bCs/>
      <w:sz w:val="18"/>
      <w:szCs w:val="18"/>
    </w:rPr>
  </w:style>
  <w:style w:type="character" w:customStyle="1" w:styleId="WW8Num6z0">
    <w:name w:val="WW8Num6z0"/>
    <w:rsid w:val="00544560"/>
    <w:rPr>
      <w:rFonts w:ascii="Cambria" w:hAnsi="Cambria" w:cs="Calibri" w:hint="default"/>
      <w:b/>
      <w:sz w:val="18"/>
      <w:szCs w:val="18"/>
    </w:rPr>
  </w:style>
  <w:style w:type="character" w:customStyle="1" w:styleId="WW8Num2z1">
    <w:name w:val="WW8Num2z1"/>
    <w:rsid w:val="00544560"/>
    <w:rPr>
      <w:rFonts w:ascii="Courier New" w:hAnsi="Courier New" w:cs="Courier New" w:hint="default"/>
    </w:rPr>
  </w:style>
  <w:style w:type="character" w:customStyle="1" w:styleId="WW8Num2z2">
    <w:name w:val="WW8Num2z2"/>
    <w:rsid w:val="00544560"/>
    <w:rPr>
      <w:rFonts w:ascii="Wingdings" w:hAnsi="Wingdings" w:cs="Wingdings" w:hint="default"/>
    </w:rPr>
  </w:style>
  <w:style w:type="character" w:customStyle="1" w:styleId="WW8Num3z1">
    <w:name w:val="WW8Num3z1"/>
    <w:rsid w:val="00544560"/>
  </w:style>
  <w:style w:type="character" w:customStyle="1" w:styleId="WW8Num3z2">
    <w:name w:val="WW8Num3z2"/>
    <w:rsid w:val="00544560"/>
  </w:style>
  <w:style w:type="character" w:customStyle="1" w:styleId="WW8Num3z3">
    <w:name w:val="WW8Num3z3"/>
    <w:rsid w:val="00544560"/>
  </w:style>
  <w:style w:type="character" w:customStyle="1" w:styleId="WW8Num3z4">
    <w:name w:val="WW8Num3z4"/>
    <w:rsid w:val="00544560"/>
  </w:style>
  <w:style w:type="character" w:customStyle="1" w:styleId="WW8Num3z5">
    <w:name w:val="WW8Num3z5"/>
    <w:rsid w:val="00544560"/>
  </w:style>
  <w:style w:type="character" w:customStyle="1" w:styleId="WW8Num3z6">
    <w:name w:val="WW8Num3z6"/>
    <w:rsid w:val="00544560"/>
  </w:style>
  <w:style w:type="character" w:customStyle="1" w:styleId="WW8Num3z7">
    <w:name w:val="WW8Num3z7"/>
    <w:rsid w:val="00544560"/>
  </w:style>
  <w:style w:type="character" w:customStyle="1" w:styleId="WW8Num3z8">
    <w:name w:val="WW8Num3z8"/>
    <w:rsid w:val="00544560"/>
  </w:style>
  <w:style w:type="character" w:customStyle="1" w:styleId="WW8Num4z1">
    <w:name w:val="WW8Num4z1"/>
    <w:rsid w:val="00544560"/>
  </w:style>
  <w:style w:type="character" w:customStyle="1" w:styleId="WW8Num4z2">
    <w:name w:val="WW8Num4z2"/>
    <w:rsid w:val="00544560"/>
  </w:style>
  <w:style w:type="character" w:customStyle="1" w:styleId="WW8Num4z3">
    <w:name w:val="WW8Num4z3"/>
    <w:rsid w:val="00544560"/>
  </w:style>
  <w:style w:type="character" w:customStyle="1" w:styleId="WW8Num4z4">
    <w:name w:val="WW8Num4z4"/>
    <w:rsid w:val="00544560"/>
  </w:style>
  <w:style w:type="character" w:customStyle="1" w:styleId="WW8Num4z5">
    <w:name w:val="WW8Num4z5"/>
    <w:rsid w:val="00544560"/>
  </w:style>
  <w:style w:type="character" w:customStyle="1" w:styleId="WW8Num4z6">
    <w:name w:val="WW8Num4z6"/>
    <w:rsid w:val="00544560"/>
  </w:style>
  <w:style w:type="character" w:customStyle="1" w:styleId="WW8Num4z7">
    <w:name w:val="WW8Num4z7"/>
    <w:rsid w:val="00544560"/>
  </w:style>
  <w:style w:type="character" w:customStyle="1" w:styleId="WW8Num4z8">
    <w:name w:val="WW8Num4z8"/>
    <w:rsid w:val="00544560"/>
  </w:style>
  <w:style w:type="character" w:customStyle="1" w:styleId="WW8Num5z1">
    <w:name w:val="WW8Num5z1"/>
    <w:rsid w:val="00544560"/>
    <w:rPr>
      <w:rFonts w:ascii="Courier New" w:hAnsi="Courier New" w:cs="Courier New" w:hint="default"/>
    </w:rPr>
  </w:style>
  <w:style w:type="character" w:customStyle="1" w:styleId="WW8Num5z2">
    <w:name w:val="WW8Num5z2"/>
    <w:rsid w:val="00544560"/>
    <w:rPr>
      <w:rFonts w:ascii="Wingdings" w:hAnsi="Wingdings" w:cs="Wingdings" w:hint="default"/>
    </w:rPr>
  </w:style>
  <w:style w:type="character" w:customStyle="1" w:styleId="WW8Num6z1">
    <w:name w:val="WW8Num6z1"/>
    <w:rsid w:val="00544560"/>
  </w:style>
  <w:style w:type="character" w:customStyle="1" w:styleId="WW8Num6z2">
    <w:name w:val="WW8Num6z2"/>
    <w:rsid w:val="00544560"/>
  </w:style>
  <w:style w:type="character" w:customStyle="1" w:styleId="WW8Num6z3">
    <w:name w:val="WW8Num6z3"/>
    <w:rsid w:val="00544560"/>
  </w:style>
  <w:style w:type="character" w:customStyle="1" w:styleId="WW8Num6z4">
    <w:name w:val="WW8Num6z4"/>
    <w:rsid w:val="00544560"/>
  </w:style>
  <w:style w:type="character" w:customStyle="1" w:styleId="WW8Num6z5">
    <w:name w:val="WW8Num6z5"/>
    <w:rsid w:val="00544560"/>
  </w:style>
  <w:style w:type="character" w:customStyle="1" w:styleId="WW8Num6z6">
    <w:name w:val="WW8Num6z6"/>
    <w:rsid w:val="00544560"/>
  </w:style>
  <w:style w:type="character" w:customStyle="1" w:styleId="WW8Num6z7">
    <w:name w:val="WW8Num6z7"/>
    <w:rsid w:val="00544560"/>
  </w:style>
  <w:style w:type="character" w:customStyle="1" w:styleId="WW8Num6z8">
    <w:name w:val="WW8Num6z8"/>
    <w:rsid w:val="00544560"/>
  </w:style>
  <w:style w:type="character" w:customStyle="1" w:styleId="WW8Num7z0">
    <w:name w:val="WW8Num7z0"/>
    <w:rsid w:val="00544560"/>
    <w:rPr>
      <w:rFonts w:hint="default"/>
    </w:rPr>
  </w:style>
  <w:style w:type="character" w:customStyle="1" w:styleId="WW8Num7z1">
    <w:name w:val="WW8Num7z1"/>
    <w:rsid w:val="00544560"/>
  </w:style>
  <w:style w:type="character" w:customStyle="1" w:styleId="WW8Num7z2">
    <w:name w:val="WW8Num7z2"/>
    <w:rsid w:val="00544560"/>
  </w:style>
  <w:style w:type="character" w:customStyle="1" w:styleId="WW8Num7z3">
    <w:name w:val="WW8Num7z3"/>
    <w:rsid w:val="00544560"/>
  </w:style>
  <w:style w:type="character" w:customStyle="1" w:styleId="WW8Num7z4">
    <w:name w:val="WW8Num7z4"/>
    <w:rsid w:val="00544560"/>
  </w:style>
  <w:style w:type="character" w:customStyle="1" w:styleId="WW8Num7z5">
    <w:name w:val="WW8Num7z5"/>
    <w:rsid w:val="00544560"/>
  </w:style>
  <w:style w:type="character" w:customStyle="1" w:styleId="WW8Num7z6">
    <w:name w:val="WW8Num7z6"/>
    <w:rsid w:val="00544560"/>
  </w:style>
  <w:style w:type="character" w:customStyle="1" w:styleId="WW8Num7z7">
    <w:name w:val="WW8Num7z7"/>
    <w:rsid w:val="00544560"/>
  </w:style>
  <w:style w:type="character" w:customStyle="1" w:styleId="WW8Num7z8">
    <w:name w:val="WW8Num7z8"/>
    <w:rsid w:val="00544560"/>
  </w:style>
  <w:style w:type="character" w:customStyle="1" w:styleId="WW8Num8z0">
    <w:name w:val="WW8Num8z0"/>
    <w:rsid w:val="00544560"/>
    <w:rPr>
      <w:rFonts w:ascii="Symbol" w:hAnsi="Symbol" w:cs="Symbol" w:hint="default"/>
      <w:sz w:val="22"/>
    </w:rPr>
  </w:style>
  <w:style w:type="character" w:customStyle="1" w:styleId="WW8Num8z1">
    <w:name w:val="WW8Num8z1"/>
    <w:rsid w:val="00544560"/>
    <w:rPr>
      <w:rFonts w:ascii="Courier New" w:hAnsi="Courier New" w:cs="Courier New" w:hint="default"/>
    </w:rPr>
  </w:style>
  <w:style w:type="character" w:customStyle="1" w:styleId="WW8Num8z2">
    <w:name w:val="WW8Num8z2"/>
    <w:rsid w:val="00544560"/>
    <w:rPr>
      <w:rFonts w:ascii="Wingdings" w:hAnsi="Wingdings" w:cs="Wingdings" w:hint="default"/>
    </w:rPr>
  </w:style>
  <w:style w:type="character" w:customStyle="1" w:styleId="WW8Num8z3">
    <w:name w:val="WW8Num8z3"/>
    <w:rsid w:val="00544560"/>
    <w:rPr>
      <w:rFonts w:ascii="Symbol" w:hAnsi="Symbol" w:cs="Symbol" w:hint="default"/>
    </w:rPr>
  </w:style>
  <w:style w:type="character" w:customStyle="1" w:styleId="WW8Num9z0">
    <w:name w:val="WW8Num9z0"/>
    <w:rsid w:val="00544560"/>
    <w:rPr>
      <w:rFonts w:ascii="Cambria" w:hAnsi="Cambria" w:cs="Calibri" w:hint="default"/>
      <w:b/>
      <w:sz w:val="18"/>
      <w:szCs w:val="18"/>
    </w:rPr>
  </w:style>
  <w:style w:type="character" w:customStyle="1" w:styleId="WW8Num9z1">
    <w:name w:val="WW8Num9z1"/>
    <w:rsid w:val="00544560"/>
  </w:style>
  <w:style w:type="character" w:customStyle="1" w:styleId="WW8Num9z2">
    <w:name w:val="WW8Num9z2"/>
    <w:rsid w:val="00544560"/>
  </w:style>
  <w:style w:type="character" w:customStyle="1" w:styleId="WW8Num9z3">
    <w:name w:val="WW8Num9z3"/>
    <w:rsid w:val="00544560"/>
  </w:style>
  <w:style w:type="character" w:customStyle="1" w:styleId="WW8Num9z4">
    <w:name w:val="WW8Num9z4"/>
    <w:rsid w:val="00544560"/>
  </w:style>
  <w:style w:type="character" w:customStyle="1" w:styleId="WW8Num9z5">
    <w:name w:val="WW8Num9z5"/>
    <w:rsid w:val="00544560"/>
  </w:style>
  <w:style w:type="character" w:customStyle="1" w:styleId="WW8Num9z6">
    <w:name w:val="WW8Num9z6"/>
    <w:rsid w:val="00544560"/>
  </w:style>
  <w:style w:type="character" w:customStyle="1" w:styleId="WW8Num9z7">
    <w:name w:val="WW8Num9z7"/>
    <w:rsid w:val="00544560"/>
  </w:style>
  <w:style w:type="character" w:customStyle="1" w:styleId="WW8Num9z8">
    <w:name w:val="WW8Num9z8"/>
    <w:rsid w:val="00544560"/>
  </w:style>
  <w:style w:type="character" w:customStyle="1" w:styleId="WW8Num10z0">
    <w:name w:val="WW8Num10z0"/>
    <w:rsid w:val="00544560"/>
    <w:rPr>
      <w:rFonts w:hint="default"/>
    </w:rPr>
  </w:style>
  <w:style w:type="character" w:customStyle="1" w:styleId="WW8Num10z1">
    <w:name w:val="WW8Num10z1"/>
    <w:rsid w:val="00544560"/>
  </w:style>
  <w:style w:type="character" w:customStyle="1" w:styleId="WW8Num10z2">
    <w:name w:val="WW8Num10z2"/>
    <w:rsid w:val="00544560"/>
  </w:style>
  <w:style w:type="character" w:customStyle="1" w:styleId="WW8Num10z3">
    <w:name w:val="WW8Num10z3"/>
    <w:rsid w:val="00544560"/>
  </w:style>
  <w:style w:type="character" w:customStyle="1" w:styleId="WW8Num10z4">
    <w:name w:val="WW8Num10z4"/>
    <w:rsid w:val="00544560"/>
  </w:style>
  <w:style w:type="character" w:customStyle="1" w:styleId="WW8Num10z5">
    <w:name w:val="WW8Num10z5"/>
    <w:rsid w:val="00544560"/>
  </w:style>
  <w:style w:type="character" w:customStyle="1" w:styleId="WW8Num10z6">
    <w:name w:val="WW8Num10z6"/>
    <w:rsid w:val="00544560"/>
  </w:style>
  <w:style w:type="character" w:customStyle="1" w:styleId="WW8Num10z7">
    <w:name w:val="WW8Num10z7"/>
    <w:rsid w:val="00544560"/>
  </w:style>
  <w:style w:type="character" w:customStyle="1" w:styleId="WW8Num10z8">
    <w:name w:val="WW8Num10z8"/>
    <w:rsid w:val="00544560"/>
  </w:style>
  <w:style w:type="character" w:customStyle="1" w:styleId="WW8Num11z0">
    <w:name w:val="WW8Num11z0"/>
    <w:rsid w:val="00544560"/>
    <w:rPr>
      <w:rFonts w:ascii="Symbol" w:hAnsi="Symbol" w:cs="Symbol" w:hint="default"/>
    </w:rPr>
  </w:style>
  <w:style w:type="character" w:customStyle="1" w:styleId="WW8Num11z1">
    <w:name w:val="WW8Num11z1"/>
    <w:rsid w:val="00544560"/>
    <w:rPr>
      <w:rFonts w:ascii="Courier New" w:hAnsi="Courier New" w:cs="Courier New" w:hint="default"/>
    </w:rPr>
  </w:style>
  <w:style w:type="character" w:customStyle="1" w:styleId="WW8Num11z2">
    <w:name w:val="WW8Num11z2"/>
    <w:rsid w:val="00544560"/>
    <w:rPr>
      <w:rFonts w:ascii="Wingdings" w:hAnsi="Wingdings" w:cs="Wingdings" w:hint="default"/>
    </w:rPr>
  </w:style>
  <w:style w:type="character" w:customStyle="1" w:styleId="WW8Num12z0">
    <w:name w:val="WW8Num12z0"/>
    <w:rsid w:val="00544560"/>
    <w:rPr>
      <w:rFonts w:hint="default"/>
    </w:rPr>
  </w:style>
  <w:style w:type="character" w:customStyle="1" w:styleId="WW8Num12z1">
    <w:name w:val="WW8Num12z1"/>
    <w:rsid w:val="00544560"/>
  </w:style>
  <w:style w:type="character" w:customStyle="1" w:styleId="WW8Num12z2">
    <w:name w:val="WW8Num12z2"/>
    <w:rsid w:val="00544560"/>
  </w:style>
  <w:style w:type="character" w:customStyle="1" w:styleId="WW8Num12z3">
    <w:name w:val="WW8Num12z3"/>
    <w:rsid w:val="00544560"/>
  </w:style>
  <w:style w:type="character" w:customStyle="1" w:styleId="WW8Num12z4">
    <w:name w:val="WW8Num12z4"/>
    <w:rsid w:val="00544560"/>
  </w:style>
  <w:style w:type="character" w:customStyle="1" w:styleId="WW8Num12z5">
    <w:name w:val="WW8Num12z5"/>
    <w:rsid w:val="00544560"/>
  </w:style>
  <w:style w:type="character" w:customStyle="1" w:styleId="WW8Num12z6">
    <w:name w:val="WW8Num12z6"/>
    <w:rsid w:val="00544560"/>
  </w:style>
  <w:style w:type="character" w:customStyle="1" w:styleId="WW8Num12z7">
    <w:name w:val="WW8Num12z7"/>
    <w:rsid w:val="00544560"/>
  </w:style>
  <w:style w:type="character" w:customStyle="1" w:styleId="WW8Num12z8">
    <w:name w:val="WW8Num12z8"/>
    <w:rsid w:val="00544560"/>
  </w:style>
  <w:style w:type="character" w:customStyle="1" w:styleId="Domylnaczcionkaakapitu1">
    <w:name w:val="Domyślna czcionka akapitu1"/>
    <w:rsid w:val="00544560"/>
  </w:style>
  <w:style w:type="character" w:customStyle="1" w:styleId="Znakiprzypiswdolnych">
    <w:name w:val="Znaki przypisów dolnych"/>
    <w:rsid w:val="00544560"/>
    <w:rPr>
      <w:vertAlign w:val="superscript"/>
    </w:rPr>
  </w:style>
  <w:style w:type="character" w:customStyle="1" w:styleId="Odwoaniedokomentarza1">
    <w:name w:val="Odwołanie do komentarza1"/>
    <w:rsid w:val="00544560"/>
    <w:rPr>
      <w:rFonts w:ascii="Times New Roman" w:hAnsi="Times New Roman" w:cs="Times New Roman" w:hint="default"/>
      <w:sz w:val="16"/>
      <w:szCs w:val="16"/>
    </w:rPr>
  </w:style>
  <w:style w:type="character" w:customStyle="1" w:styleId="Znakiprzypiswkocowych">
    <w:name w:val="Znaki przypisów końcowych"/>
    <w:rsid w:val="0054456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544560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Lista">
    <w:name w:val="List"/>
    <w:basedOn w:val="Tekstpodstawowy"/>
    <w:rsid w:val="00544560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val="x-none" w:eastAsia="zh-CN"/>
    </w:rPr>
  </w:style>
  <w:style w:type="paragraph" w:styleId="Legenda">
    <w:name w:val="caption"/>
    <w:basedOn w:val="Normalny"/>
    <w:qFormat/>
    <w:rsid w:val="00544560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544560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Tekstkomentarza1">
    <w:name w:val="Tekst komentarza1"/>
    <w:basedOn w:val="Normalny"/>
    <w:rsid w:val="0054456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Nagwek10">
    <w:name w:val="Nagłówek1"/>
    <w:basedOn w:val="Normalny"/>
    <w:next w:val="Tekstpodstawowy"/>
    <w:rsid w:val="00544560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544560"/>
    <w:pPr>
      <w:suppressLineNumbers/>
      <w:suppressAutoHyphens/>
    </w:pPr>
    <w:rPr>
      <w:rFonts w:ascii="Calibri" w:eastAsia="Times New Roman" w:hAnsi="Calibri" w:cs="Times New Roman"/>
      <w:lang w:eastAsia="zh-CN"/>
    </w:rPr>
  </w:style>
  <w:style w:type="paragraph" w:customStyle="1" w:styleId="Nagwektabeli">
    <w:name w:val="Nagłówek tabeli"/>
    <w:basedOn w:val="Zawartotabeli"/>
    <w:rsid w:val="00544560"/>
    <w:pPr>
      <w:jc w:val="center"/>
    </w:pPr>
    <w:rPr>
      <w:b/>
      <w:bCs/>
    </w:rPr>
  </w:style>
  <w:style w:type="paragraph" w:styleId="Bezodstpw">
    <w:name w:val="No Spacing"/>
    <w:qFormat/>
    <w:rsid w:val="0054456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TekstkomentarzaZnak1">
    <w:name w:val="Tekst komentarza Znak1"/>
    <w:uiPriority w:val="99"/>
    <w:semiHidden/>
    <w:rsid w:val="00544560"/>
    <w:rPr>
      <w:rFonts w:ascii="Calibri" w:hAnsi="Calibri"/>
      <w:lang w:eastAsia="zh-CN"/>
    </w:rPr>
  </w:style>
  <w:style w:type="paragraph" w:customStyle="1" w:styleId="Domylnie">
    <w:name w:val="Domyślnie"/>
    <w:rsid w:val="00544560"/>
    <w:pPr>
      <w:tabs>
        <w:tab w:val="left" w:pos="708"/>
      </w:tabs>
      <w:suppressAutoHyphens/>
      <w:overflowPunct w:val="0"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544560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B25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5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7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9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09671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3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4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83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04EDA-16B2-4FE4-A9D6-E0C3CDF5C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1006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Orchel-Laskus</dc:creator>
  <cp:lastModifiedBy>Aleksandra Szumna</cp:lastModifiedBy>
  <cp:revision>2</cp:revision>
  <cp:lastPrinted>2018-09-20T07:08:00Z</cp:lastPrinted>
  <dcterms:created xsi:type="dcterms:W3CDTF">2018-11-22T11:11:00Z</dcterms:created>
  <dcterms:modified xsi:type="dcterms:W3CDTF">2018-11-22T11:11:00Z</dcterms:modified>
</cp:coreProperties>
</file>